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Title"/>
      </w:pPr>
      <w:r>
        <w:t>《中国纪检监察报》丨以工匠精神做好本职工作 记河南省漯河市纪委监委研究室（法规室）主任姜永辉</w:t>
      </w:r>
    </w:p>
    <w:p>
      <w:r>
        <w:t>来源网站: 河南纪检监察 (河南)</w:t>
      </w:r>
    </w:p>
    <w:p>
      <w:r>
        <w:t>原始链接: https://www.hnsjw.gov.cn/sitesources/hnsjct/page_pc/ljjy/qlby/article2f1398e82ebd4fea9603e5f72c8579c4.html</w:t>
      </w:r>
    </w:p>
    <w:p>
      <w:r>
        <w:t>发布时间: 未知</w:t>
      </w:r>
    </w:p>
    <w:p>
      <w:r>
        <w:t>作者: 未知</w:t>
      </w:r>
    </w:p>
    <w:p>
      <w:r>
        <w:t>匹配关键字: 反腐败</w:t>
      </w:r>
    </w:p>
    <w:p>
      <w:r>
        <w:t>爬取时间: 2025-10-30 15:11:10</w:t>
      </w:r>
    </w:p>
    <w:p>
      <w:pPr>
        <w:pStyle w:val="Heading1"/>
      </w:pPr>
      <w:r>
        <w:t>正文</w:t>
      </w:r>
    </w:p>
    <w:p>
      <w:r>
        <w:t>查询</w:t>
      </w:r>
    </w:p>
    <w:p>
      <w:r>
        <w:t>查询</w:t>
      </w:r>
    </w:p>
    <w:p>
      <w:r>
        <w:t>查询</w:t>
      </w:r>
    </w:p>
    <w:p>
      <w:r>
        <w:t>查询</w:t>
      </w:r>
    </w:p>
    <w:p>
      <w:r>
        <w:t>查询</w:t>
      </w:r>
    </w:p>
    <w:p>
      <w:r>
        <w:t>查询</w:t>
      </w:r>
    </w:p>
    <w:p>
      <w:r>
        <w:t>首　页</w:t>
      </w:r>
    </w:p>
    <w:p>
      <w:r>
        <w:t>头条新闻</w:t>
      </w:r>
    </w:p>
    <w:p>
      <w:r>
        <w:t>清廉河南</w:t>
      </w:r>
    </w:p>
    <w:p>
      <w:r>
        <w:t>权威发布</w:t>
      </w:r>
    </w:p>
    <w:p>
      <w:r>
        <w:t>信息公开</w:t>
      </w:r>
    </w:p>
    <w:p>
      <w:r>
        <w:t>巡视巡察</w:t>
      </w:r>
    </w:p>
    <w:p>
      <w:r>
        <w:t>首　页</w:t>
      </w:r>
    </w:p>
    <w:p>
      <w:r>
        <w:t>头条新闻</w:t>
      </w:r>
    </w:p>
    <w:p>
      <w:r>
        <w:t>清廉河南</w:t>
      </w:r>
    </w:p>
    <w:p>
      <w:r>
        <w:t>权威发布</w:t>
      </w:r>
    </w:p>
    <w:p>
      <w:r>
        <w:t>信息公开</w:t>
      </w:r>
    </w:p>
    <w:p>
      <w:r>
        <w:t>巡视巡察</w:t>
      </w:r>
    </w:p>
    <w:p>
      <w:r>
        <w:t>首　页</w:t>
      </w:r>
    </w:p>
    <w:p>
      <w:r>
        <w:t>头条新闻</w:t>
      </w:r>
    </w:p>
    <w:p>
      <w:r>
        <w:t>清廉河南</w:t>
      </w:r>
    </w:p>
    <w:p>
      <w:r>
        <w:t>权威发布</w:t>
      </w:r>
    </w:p>
    <w:p>
      <w:r>
        <w:t>信息公开</w:t>
      </w:r>
    </w:p>
    <w:p>
      <w:r>
        <w:t>巡视巡察</w:t>
      </w:r>
    </w:p>
    <w:p>
      <w:r>
        <w:t>网站首页</w:t>
        <w:br/>
        <w:t>&gt;</w:t>
        <w:br/>
        <w:t>廉洁教育</w:t>
        <w:br/>
        <w:t>&gt;</w:t>
        <w:br/>
        <w:t>勤廉榜样</w:t>
      </w:r>
    </w:p>
    <w:p>
      <w:r>
        <w:t>《中国纪检监察报》丨以工匠精神做好本职工作 记河南省漯河市纪委监委研究室（法规室）主任姜永辉</w:t>
      </w:r>
    </w:p>
    <w:p>
      <w:r>
        <w:t>2025-06-03 17:10 来源：</w:t>
        <w:br/>
        <w:t xml:space="preserve">         中国纪检监察报</w:t>
      </w:r>
    </w:p>
    <w:p>
      <w:r>
        <w:t>《中国纪检监察报》2025年6月2日第3版</w:t>
      </w:r>
    </w:p>
    <w:p>
      <w:r>
        <w:t>图为姜永辉（左二）在田间地头调研了解整治群众身边不正之风和腐败问题工作情况。尤亚辉 摄（资料图片）</w:t>
        <w:br/>
        <w:t>5月19日，河南省漯河市纪委监委关于派驻机构集中办公的调研报告获得市委批准，这份报告是该市积极落实中央纪委国家监委“因地制宜探索市级派驻机构集中办公”要求，充分调研、反复论证、集思广益的智慧结晶，也是该市纪委监委研究室（法规室）主任姜永辉主笔起草的又一重要文稿。</w:t>
        <w:br/>
        <w:t>姜永辉1998年12月参加工作，先后在漯河市召陵区万金镇政府、召陵区委办公室等单位任职，2012年10月调到漯河市纪委监委，先后从事调查研究、法规制度起草等工作。2022年9月，姜永辉受到中央纪委国家监委嘉奖。</w:t>
        <w:br/>
        <w:t>党叫干啥就干啥，绝不挑肥拣瘦</w:t>
        <w:br/>
        <w:t>出生于1977年的姜永辉，从小到大听父母讲得最多的一句话就是“听党的话、跟党走”。朴实的言语，让姜永辉受用至今。</w:t>
        <w:br/>
        <w:t>1998年，姜永辉大学毕业，被分配到漯河市召陵区一个偏远乡镇工作。当软弱涣散村需要整治时，当拆迁任务久攻不下时，当没人愿意加班熬夜写材料时……领导问他：“你愿不愿意干？”他的回答只有三个字：“我愿意！”一次次的“我愿意”，背后是他“党叫干啥就干啥，绝不挑肥拣瘦”的政治忠诚。</w:t>
        <w:br/>
        <w:t>参加工作20多年来，无论是在基层一线，还是在市纪委监委，姜永辉一直是单位公认的“笔杆子”。他常说自己就是个“写材料的”，但心里却清楚肩上的担子有多重，既要以文辅政当好领导参谋助手，又要吃透上情、摸清下情，找准贯彻执行的切入点、着力点，指导推动基层实践。</w:t>
        <w:br/>
        <w:t>2022年，河南省全面推进乡镇（街道）纪检监察机构建设。一个冬夜，大雪纷飞，负责这项工作的同事打来求援电话：“工作方案明天就要呈报常委会审议，但文字材料还是不够成熟，你能帮忙修改完善一下吗？”姜永辉二话不说就接下了任务。他知道，这是委里的重点工作，此前，他曾就基层纪检监察工作规范化法治化正规化建设做过调研，对乡镇（街道）纪检监察机构建设情况比较熟悉，他觉得帮助同事完善这个工作方案理所应当。姜永辉冒雪赶到单位，和同事反复揣摩工作方案的每一个细节。思路谋定后，他把自己反锁在办公室，伴随着敲击键盘的声音，又度过了一个不眠之夜。</w:t>
        <w:br/>
        <w:t>长年累月的熬夜加班，让姜永辉免疫力下降，颈椎病、腰椎病、冠心病、视网膜萎缩等多种慢性疾病接踵而至，他3次累倒在工作岗位上。但当他推动出台的政治监督“四问十查”工作法获评河南省纪检监察机关“十大好制度”，当他的调研文章《坚定不移把党风廉政建设和反腐败斗争引向深入》受到上级表彰……那些吃过的苦，都在收获的喜悦中烟消云散。</w:t>
        <w:br/>
        <w:t>干就要干好，不能砸了“牌子”</w:t>
        <w:br/>
        <w:t>“他干事极具工匠精神，是个完美主义者，姜永辉这个名字就是‘招牌’。”在漯河市纪检监察系统，提起姜永辉，无论领导还是同事都如是说。</w:t>
        <w:br/>
        <w:t>工作中，姜永辉常和自己“过不去”。他起草的每篇文稿，都会字字推敲、句句斟酌，有的甚至“打磨”十几遍、几十遍，确保文稿“准、深、细、实、效”。</w:t>
        <w:br/>
        <w:t>2021年10月，河南省第十一次党代会作出关于推进清廉河南建设的部署。“清廉漯河”怎么抓、怎么建？干部群众怎么想、怎么看？时任研究室（法规室）副主任的姜永辉说：“没有调查就没有发言权，不掌握真实情况就干不好这项工作。”于是，每个周末，他自己开车到农村去，找村民们聊聊天、拉拉家常；一有空闲，他就会到市直一些单位或县区去，找在一线工作的干部谈谈工作、问问需求……靠着一股子韧劲，他走访了16个村庄、28个机关、9个学校、6所医院、13家企业、4个社会组织，最终总结提炼了“上下一体、谋定而动，点面结合、全面共进，内外兼修、双管齐下，软硬并重、提升水平，形神同步、共创清廉”的总体工作思路。</w:t>
        <w:br/>
        <w:t>有了思路，姜永辉主动请缨协调指导全市“清廉漯河”建设工作。他围绕十八项清廉建设行动，协调牵头单位逐一谋划落实。为了解决好工作推进中出现的问题，他驻点办公，并通过清廉建设行动推动解决基层实际问题180多个。</w:t>
        <w:br/>
        <w:t>2022年3月，漯河市纪委监委面向委机关干部开办业务讲堂，第一讲安排的是年初召开的中央纪委全会精神解读。这堂课虽然安排在晚上，但由于是姜永辉授课，同志们争相赶来听课，县区的同志听说后也组团跑来“蹭课”，硬是把会场挤了个水泄不通。因为大家知道，姜永辉总是第一时间学习领悟习近平总书记重要讲话和重要指示批示精神，第一时间探究贯彻落实的方法和路径。听他讲，能快速把握重点、加深理解。</w:t>
        <w:br/>
        <w:t>2021年以来，漯河市纪委监委研究室（法规室）陆续新进了5名年轻同志，为了帮助年轻同志迅速提高业务能力，姜永辉提出“一天自学一小时、一人寻找一老师、一稿坚持一讲评、一晚回头一总结、一周召开一例会”的“十个一”工作法。他经常组织年轻同志深入学习习近平总书记重要论述摘编和中央纪委全会报告、省纪委全会报告等，并向大家分享具体实用的工作方法。在他的带领下，研究室（法规室）的同志成长迅速，每逢轮岗交流，都会成为其他部室争抢选用的对象。2021年以来，研究室（法规室）获得“全省普法工作先进单位”“全市全面深化改革战略工作优秀单位”等多项荣誉。</w:t>
        <w:br/>
        <w:t>顾大局、讲奉献、有担当</w:t>
        <w:br/>
        <w:t>在处理家庭与事业的关系时，姜永辉一直顾大局、讲奉献，勇敢地挑起身上的担子。</w:t>
        <w:br/>
        <w:t>在漯河市中心医院的病房，曾有一张特殊的“办公桌”。2013年，姜永辉63岁的母亲患乳腺癌，开始了长达4年的手术、化疗、放疗；2018年，他的父亲又患上肺癌……那段时间，作为家里的独子，他白天照常到单位上班、把父母托付给亲戚照顾，晚上自己到医院陪护。为了赶稿子，他在医院找了一块硬纸板，折叠成小桌子作为“工作台”。那些夙夜晨昏，陪伴他的是病房里昏暗的灯光、“桌子”上厚厚的稿子和父母欣慰的面容。一天晚上，单位打来电话，说有紧急任务。那一刻，姜永辉的心中满是纠结。“当时，母亲已经没有多少力气，可她仍然带着笑，冲我吃力地摆了摆手，嘴里发出了微弱的声音：‘快去吧。’”时至今日，姜永辉回忆起那一幕，心情仍然不能平静：在母亲心中，她的儿子是一个对单位有用的人，这就是自己对母亲最大的孝顺吧！</w:t>
        <w:br/>
        <w:t>曾经有人问姜永辉：“这么多年的坚守、付出，值得吗？”“值得！因为，每一名纪检监察干部身上，都肩负着组织的期望、社会的期待、家庭的期盼！纪检监察工作吸引我的，是那份光、那份亮、那把高悬的惩恶扬善的利剑；拥有纪检监察干部身份，是我至高无上的荣光！”姜永辉坚定地回答。（于雅菲 郭勇睿）</w:t>
      </w:r>
    </w:p>
    <w:p>
      <w:r>
        <w:t xml:space="preserve">责任编辑：  </w:t>
        <w:br/>
        <w:t xml:space="preserve">         侯春跃</w:t>
      </w:r>
    </w:p>
    <w:p>
      <w:r>
        <w:t>网站首页</w:t>
        <w:br/>
        <w:t>&gt;</w:t>
        <w:br/>
        <w:t>廉洁教育</w:t>
        <w:br/>
        <w:t>&gt;</w:t>
        <w:br/>
        <w:t>勤廉榜样</w:t>
      </w:r>
    </w:p>
    <w:p>
      <w:r>
        <w:t>《中国纪检监察报》丨以工匠精神做好本职工作 记河南省漯河市纪委监委研究室（法规室）主任姜永辉</w:t>
      </w:r>
    </w:p>
    <w:p>
      <w:r>
        <w:t>2025-06-03 17:10 来源：</w:t>
        <w:br/>
        <w:t xml:space="preserve">         中国纪检监察报</w:t>
      </w:r>
    </w:p>
    <w:p>
      <w:r>
        <w:t>《中国纪检监察报》2025年6月2日第3版</w:t>
      </w:r>
    </w:p>
    <w:p>
      <w:r>
        <w:t>图为姜永辉（左二）在田间地头调研了解整治群众身边不正之风和腐败问题工作情况。尤亚辉 摄（资料图片）</w:t>
        <w:br/>
        <w:t>5月19日，河南省漯河市纪委监委关于派驻机构集中办公的调研报告获得市委批准，这份报告是该市积极落实中央纪委国家监委“因地制宜探索市级派驻机构集中办公”要求，充分调研、反复论证、集思广益的智慧结晶，也是该市纪委监委研究室（法规室）主任姜永辉主笔起草的又一重要文稿。</w:t>
        <w:br/>
        <w:t>姜永辉1998年12月参加工作，先后在漯河市召陵区万金镇政府、召陵区委办公室等单位任职，2012年10月调到漯河市纪委监委，先后从事调查研究、法规制度起草等工作。2022年9月，姜永辉受到中央纪委国家监委嘉奖。</w:t>
        <w:br/>
        <w:t>党叫干啥就干啥，绝不挑肥拣瘦</w:t>
        <w:br/>
        <w:t>出生于1977年的姜永辉，从小到大听父母讲得最多的一句话就是“听党的话、跟党走”。朴实的言语，让姜永辉受用至今。</w:t>
        <w:br/>
        <w:t>1998年，姜永辉大学毕业，被分配到漯河市召陵区一个偏远乡镇工作。当软弱涣散村需要整治时，当拆迁任务久攻不下时，当没人愿意加班熬夜写材料时……领导问他：“你愿不愿意干？”他的回答只有三个字：“我愿意！”一次次的“我愿意”，背后是他“党叫干啥就干啥，绝不挑肥拣瘦”的政治忠诚。</w:t>
        <w:br/>
        <w:t>参加工作20多年来，无论是在基层一线，还是在市纪委监委，姜永辉一直是单位公认的“笔杆子”。他常说自己就是个“写材料的”，但心里却清楚肩上的担子有多重，既要以文辅政当好领导参谋助手，又要吃透上情、摸清下情，找准贯彻执行的切入点、着力点，指导推动基层实践。</w:t>
        <w:br/>
        <w:t>2022年，河南省全面推进乡镇（街道）纪检监察机构建设。一个冬夜，大雪纷飞，负责这项工作的同事打来求援电话：“工作方案明天就要呈报常委会审议，但文字材料还是不够成熟，你能帮忙修改完善一下吗？”姜永辉二话不说就接下了任务。他知道，这是委里的重点工作，此前，他曾就基层纪检监察工作规范化法治化正规化建设做过调研，对乡镇（街道）纪检监察机构建设情况比较熟悉，他觉得帮助同事完善这个工作方案理所应当。姜永辉冒雪赶到单位，和同事反复揣摩工作方案的每一个细节。思路谋定后，他把自己反锁在办公室，伴随着敲击键盘的声音，又度过了一个不眠之夜。</w:t>
        <w:br/>
        <w:t>长年累月的熬夜加班，让姜永辉免疫力下降，颈椎病、腰椎病、冠心病、视网膜萎缩等多种慢性疾病接踵而至，他3次累倒在工作岗位上。但当他推动出台的政治监督“四问十查”工作法获评河南省纪检监察机关“十大好制度”，当他的调研文章《坚定不移把党风廉政建设和反腐败斗争引向深入》受到上级表彰……那些吃过的苦，都在收获的喜悦中烟消云散。</w:t>
        <w:br/>
        <w:t>干就要干好，不能砸了“牌子”</w:t>
        <w:br/>
        <w:t>“他干事极具工匠精神，是个完美主义者，姜永辉这个名字就是‘招牌’。”在漯河市纪检监察系统，提起姜永辉，无论领导还是同事都如是说。</w:t>
        <w:br/>
        <w:t>工作中，姜永辉常和自己“过不去”。他起草的每篇文稿，都会字字推敲、句句斟酌，有的甚至“打磨”十几遍、几十遍，确保文稿“准、深、细、实、效”。</w:t>
        <w:br/>
        <w:t>2021年10月，河南省第十一次党代会作出关于推进清廉河南建设的部署。“清廉漯河”怎么抓、怎么建？干部群众怎么想、怎么看？时任研究室（法规室）副主任的姜永辉说：“没有调查就没有发言权，不掌握真实情况就干不好这项工作。”于是，每个周末，他自己开车到农村去，找村民们聊聊天、拉拉家常；一有空闲，他就会到市直一些单位或县区去，找在一线工作的干部谈谈工作、问问需求……靠着一股子韧劲，他走访了16个村庄、28个机关、9个学校、6所医院、13家企业、4个社会组织，最终总结提炼了“上下一体、谋定而动，点面结合、全面共进，内外兼修、双管齐下，软硬并重、提升水平，形神同步、共创清廉”的总体工作思路。</w:t>
        <w:br/>
        <w:t>有了思路，姜永辉主动请缨协调指导全市“清廉漯河”建设工作。他围绕十八项清廉建设行动，协调牵头单位逐一谋划落实。为了解决好工作推进中出现的问题，他驻点办公，并通过清廉建设行动推动解决基层实际问题180多个。</w:t>
        <w:br/>
        <w:t>2022年3月，漯河市纪委监委面向委机关干部开办业务讲堂，第一讲安排的是年初召开的中央纪委全会精神解读。这堂课虽然安排在晚上，但由于是姜永辉授课，同志们争相赶来听课，县区的同志听说后也组团跑来“蹭课”，硬是把会场挤了个水泄不通。因为大家知道，姜永辉总是第一时间学习领悟习近平总书记重要讲话和重要指示批示精神，第一时间探究贯彻落实的方法和路径。听他讲，能快速把握重点、加深理解。</w:t>
        <w:br/>
        <w:t>2021年以来，漯河市纪委监委研究室（法规室）陆续新进了5名年轻同志，为了帮助年轻同志迅速提高业务能力，姜永辉提出“一天自学一小时、一人寻找一老师、一稿坚持一讲评、一晚回头一总结、一周召开一例会”的“十个一”工作法。他经常组织年轻同志深入学习习近平总书记重要论述摘编和中央纪委全会报告、省纪委全会报告等，并向大家分享具体实用的工作方法。在他的带领下，研究室（法规室）的同志成长迅速，每逢轮岗交流，都会成为其他部室争抢选用的对象。2021年以来，研究室（法规室）获得“全省普法工作先进单位”“全市全面深化改革战略工作优秀单位”等多项荣誉。</w:t>
        <w:br/>
        <w:t>顾大局、讲奉献、有担当</w:t>
        <w:br/>
        <w:t>在处理家庭与事业的关系时，姜永辉一直顾大局、讲奉献，勇敢地挑起身上的担子。</w:t>
        <w:br/>
        <w:t>在漯河市中心医院的病房，曾有一张特殊的“办公桌”。2013年，姜永辉63岁的母亲患乳腺癌，开始了长达4年的手术、化疗、放疗；2018年，他的父亲又患上肺癌……那段时间，作为家里的独子，他白天照常到单位上班、把父母托付给亲戚照顾，晚上自己到医院陪护。为了赶稿子，他在医院找了一块硬纸板，折叠成小桌子作为“工作台”。那些夙夜晨昏，陪伴他的是病房里昏暗的灯光、“桌子”上厚厚的稿子和父母欣慰的面容。一天晚上，单位打来电话，说有紧急任务。那一刻，姜永辉的心中满是纠结。“当时，母亲已经没有多少力气，可她仍然带着笑，冲我吃力地摆了摆手，嘴里发出了微弱的声音：‘快去吧。’”时至今日，姜永辉回忆起那一幕，心情仍然不能平静：在母亲心中，她的儿子是一个对单位有用的人，这就是自己对母亲最大的孝顺吧！</w:t>
        <w:br/>
        <w:t>曾经有人问姜永辉：“这么多年的坚守、付出，值得吗？”“值得！因为，每一名纪检监察干部身上，都肩负着组织的期望、社会的期待、家庭的期盼！纪检监察工作吸引我的，是那份光、那份亮、那把高悬的惩恶扬善的利剑；拥有纪检监察干部身份，是我至高无上的荣光！”姜永辉坚定地回答。（于雅菲 郭勇睿）</w:t>
      </w:r>
    </w:p>
    <w:p>
      <w:r>
        <w:t xml:space="preserve">责任编辑：  </w:t>
        <w:br/>
        <w:t xml:space="preserve">         侯春跃</w:t>
      </w:r>
    </w:p>
    <w:p>
      <w:r>
        <w:t>网站首页</w:t>
        <w:br/>
        <w:t>&gt;</w:t>
        <w:br/>
        <w:t>廉洁教育</w:t>
        <w:br/>
        <w:t>&gt;</w:t>
        <w:br/>
        <w:t>勤廉榜样</w:t>
      </w:r>
    </w:p>
    <w:p>
      <w:r>
        <w:t>《中国纪检监察报》丨以工匠精神做好本职工作 记河南省漯河市纪委监委研究室（法规室）主任姜永辉</w:t>
      </w:r>
    </w:p>
    <w:p>
      <w:r>
        <w:t>2025-06-03 17:10 来源：</w:t>
        <w:br/>
        <w:t xml:space="preserve">         中国纪检监察报</w:t>
      </w:r>
    </w:p>
    <w:p>
      <w:r>
        <w:t>《中国纪检监察报》2025年6月2日第3版</w:t>
      </w:r>
    </w:p>
    <w:p>
      <w:r>
        <w:t>图为姜永辉（左二）在田间地头调研了解整治群众身边不正之风和腐败问题工作情况。尤亚辉 摄（资料图片）</w:t>
        <w:br/>
        <w:t>5月19日，河南省漯河市纪委监委关于派驻机构集中办公的调研报告获得市委批准，这份报告是该市积极落实中央纪委国家监委“因地制宜探索市级派驻机构集中办公”要求，充分调研、反复论证、集思广益的智慧结晶，也是该市纪委监委研究室（法规室）主任姜永辉主笔起草的又一重要文稿。</w:t>
        <w:br/>
        <w:t>姜永辉1998年12月参加工作，先后在漯河市召陵区万金镇政府、召陵区委办公室等单位任职，2012年10月调到漯河市纪委监委，先后从事调查研究、法规制度起草等工作。2022年9月，姜永辉受到中央纪委国家监委嘉奖。</w:t>
        <w:br/>
        <w:t>党叫干啥就干啥，绝不挑肥拣瘦</w:t>
        <w:br/>
        <w:t>出生于1977年的姜永辉，从小到大听父母讲得最多的一句话就是“听党的话、跟党走”。朴实的言语，让姜永辉受用至今。</w:t>
        <w:br/>
        <w:t>1998年，姜永辉大学毕业，被分配到漯河市召陵区一个偏远乡镇工作。当软弱涣散村需要整治时，当拆迁任务久攻不下时，当没人愿意加班熬夜写材料时……领导问他：“你愿不愿意干？”他的回答只有三个字：“我愿意！”一次次的“我愿意”，背后是他“党叫干啥就干啥，绝不挑肥拣瘦”的政治忠诚。</w:t>
        <w:br/>
        <w:t>参加工作20多年来，无论是在基层一线，还是在市纪委监委，姜永辉一直是单位公认的“笔杆子”。他常说自己就是个“写材料的”，但心里却清楚肩上的担子有多重，既要以文辅政当好领导参谋助手，又要吃透上情、摸清下情，找准贯彻执行的切入点、着力点，指导推动基层实践。</w:t>
        <w:br/>
        <w:t>2022年，河南省全面推进乡镇（街道）纪检监察机构建设。一个冬夜，大雪纷飞，负责这项工作的同事打来求援电话：“工作方案明天就要呈报常委会审议，但文字材料还是不够成熟，你能帮忙修改完善一下吗？”姜永辉二话不说就接下了任务。他知道，这是委里的重点工作，此前，他曾就基层纪检监察工作规范化法治化正规化建设做过调研，对乡镇（街道）纪检监察机构建设情况比较熟悉，他觉得帮助同事完善这个工作方案理所应当。姜永辉冒雪赶到单位，和同事反复揣摩工作方案的每一个细节。思路谋定后，他把自己反锁在办公室，伴随着敲击键盘的声音，又度过了一个不眠之夜。</w:t>
        <w:br/>
        <w:t>长年累月的熬夜加班，让姜永辉免疫力下降，颈椎病、腰椎病、冠心病、视网膜萎缩等多种慢性疾病接踵而至，他3次累倒在工作岗位上。但当他推动出台的政治监督“四问十查”工作法获评河南省纪检监察机关“十大好制度”，当他的调研文章《坚定不移把党风廉政建设和反腐败斗争引向深入》受到上级表彰……那些吃过的苦，都在收获的喜悦中烟消云散。</w:t>
        <w:br/>
        <w:t>干就要干好，不能砸了“牌子”</w:t>
        <w:br/>
        <w:t>“他干事极具工匠精神，是个完美主义者，姜永辉这个名字就是‘招牌’。”在漯河市纪检监察系统，提起姜永辉，无论领导还是同事都如是说。</w:t>
        <w:br/>
        <w:t>工作中，姜永辉常和自己“过不去”。他起草的每篇文稿，都会字字推敲、句句斟酌，有的甚至“打磨”十几遍、几十遍，确保文稿“准、深、细、实、效”。</w:t>
        <w:br/>
        <w:t>2021年10月，河南省第十一次党代会作出关于推进清廉河南建设的部署。“清廉漯河”怎么抓、怎么建？干部群众怎么想、怎么看？时任研究室（法规室）副主任的姜永辉说：“没有调查就没有发言权，不掌握真实情况就干不好这项工作。”于是，每个周末，他自己开车到农村去，找村民们聊聊天、拉拉家常；一有空闲，他就会到市直一些单位或县区去，找在一线工作的干部谈谈工作、问问需求……靠着一股子韧劲，他走访了16个村庄、28个机关、9个学校、6所医院、13家企业、4个社会组织，最终总结提炼了“上下一体、谋定而动，点面结合、全面共进，内外兼修、双管齐下，软硬并重、提升水平，形神同步、共创清廉”的总体工作思路。</w:t>
        <w:br/>
        <w:t>有了思路，姜永辉主动请缨协调指导全市“清廉漯河”建设工作。他围绕十八项清廉建设行动，协调牵头单位逐一谋划落实。为了解决好工作推进中出现的问题，他驻点办公，并通过清廉建设行动推动解决基层实际问题180多个。</w:t>
        <w:br/>
        <w:t>2022年3月，漯河市纪委监委面向委机关干部开办业务讲堂，第一讲安排的是年初召开的中央纪委全会精神解读。这堂课虽然安排在晚上，但由于是姜永辉授课，同志们争相赶来听课，县区的同志听说后也组团跑来“蹭课”，硬是把会场挤了个水泄不通。因为大家知道，姜永辉总是第一时间学习领悟习近平总书记重要讲话和重要指示批示精神，第一时间探究贯彻落实的方法和路径。听他讲，能快速把握重点、加深理解。</w:t>
        <w:br/>
        <w:t>2021年以来，漯河市纪委监委研究室（法规室）陆续新进了5名年轻同志，为了帮助年轻同志迅速提高业务能力，姜永辉提出“一天自学一小时、一人寻找一老师、一稿坚持一讲评、一晚回头一总结、一周召开一例会”的“十个一”工作法。他经常组织年轻同志深入学习习近平总书记重要论述摘编和中央纪委全会报告、省纪委全会报告等，并向大家分享具体实用的工作方法。在他的带领下，研究室（法规室）的同志成长迅速，每逢轮岗交流，都会成为其他部室争抢选用的对象。2021年以来，研究室（法规室）获得“全省普法工作先进单位”“全市全面深化改革战略工作优秀单位”等多项荣誉。</w:t>
        <w:br/>
        <w:t>顾大局、讲奉献、有担当</w:t>
        <w:br/>
        <w:t>在处理家庭与事业的关系时，姜永辉一直顾大局、讲奉献，勇敢地挑起身上的担子。</w:t>
        <w:br/>
        <w:t>在漯河市中心医院的病房，曾有一张特殊的“办公桌”。2013年，姜永辉63岁的母亲患乳腺癌，开始了长达4年的手术、化疗、放疗；2018年，他的父亲又患上肺癌……那段时间，作为家里的独子，他白天照常到单位上班、把父母托付给亲戚照顾，晚上自己到医院陪护。为了赶稿子，他在医院找了一块硬纸板，折叠成小桌子作为“工作台”。那些夙夜晨昏，陪伴他的是病房里昏暗的灯光、“桌子”上厚厚的稿子和父母欣慰的面容。一天晚上，单位打来电话，说有紧急任务。那一刻，姜永辉的心中满是纠结。“当时，母亲已经没有多少力气，可她仍然带着笑，冲我吃力地摆了摆手，嘴里发出了微弱的声音：‘快去吧。’”时至今日，姜永辉回忆起那一幕，心情仍然不能平静：在母亲心中，她的儿子是一个对单位有用的人，这就是自己对母亲最大的孝顺吧！</w:t>
        <w:br/>
        <w:t>曾经有人问姜永辉：“这么多年的坚守、付出，值得吗？”“值得！因为，每一名纪检监察干部身上，都肩负着组织的期望、社会的期待、家庭的期盼！纪检监察工作吸引我的，是那份光、那份亮、那把高悬的惩恶扬善的利剑；拥有纪检监察干部身份，是我至高无上的荣光！”姜永辉坚定地回答。（于雅菲 郭勇睿）</w:t>
      </w:r>
    </w:p>
    <w:p>
      <w:r>
        <w:t xml:space="preserve">责任编辑：  </w:t>
        <w:br/>
        <w:t xml:space="preserve">         侯春跃</w:t>
      </w:r>
    </w:p>
    <w:p>
      <w:r>
        <w:t>网站首页</w:t>
        <w:br/>
        <w:t>&gt;</w:t>
        <w:br/>
        <w:t>廉洁教育</w:t>
        <w:br/>
        <w:t>&gt;</w:t>
        <w:br/>
        <w:t>勤廉榜样</w:t>
      </w:r>
    </w:p>
    <w:p>
      <w:r>
        <w:t>《中国纪检监察报》丨以工匠精神做好本职工作 记河南省漯河市纪委监委研究室（法规室）主任姜永辉</w:t>
      </w:r>
    </w:p>
    <w:p>
      <w:r>
        <w:t>2025-06-03 17:10 来源：</w:t>
        <w:br/>
        <w:t xml:space="preserve">         中国纪检监察报</w:t>
      </w:r>
    </w:p>
    <w:p>
      <w:r>
        <w:t>《中国纪检监察报》2025年6月2日第3版</w:t>
      </w:r>
    </w:p>
    <w:p>
      <w:r>
        <w:t>图为姜永辉（左二）在田间地头调研了解整治群众身边不正之风和腐败问题工作情况。尤亚辉 摄（资料图片）</w:t>
        <w:br/>
        <w:t>5月19日，河南省漯河市纪委监委关于派驻机构集中办公的调研报告获得市委批准，这份报告是该市积极落实中央纪委国家监委“因地制宜探索市级派驻机构集中办公”要求，充分调研、反复论证、集思广益的智慧结晶，也是该市纪委监委研究室（法规室）主任姜永辉主笔起草的又一重要文稿。</w:t>
        <w:br/>
        <w:t>姜永辉1998年12月参加工作，先后在漯河市召陵区万金镇政府、召陵区委办公室等单位任职，2012年10月调到漯河市纪委监委，先后从事调查研究、法规制度起草等工作。2022年9月，姜永辉受到中央纪委国家监委嘉奖。</w:t>
        <w:br/>
        <w:t>党叫干啥就干啥，绝不挑肥拣瘦</w:t>
        <w:br/>
        <w:t>出生于1977年的姜永辉，从小到大听父母讲得最多的一句话就是“听党的话、跟党走”。朴实的言语，让姜永辉受用至今。</w:t>
        <w:br/>
        <w:t>1998年，姜永辉大学毕业，被分配到漯河市召陵区一个偏远乡镇工作。当软弱涣散村需要整治时，当拆迁任务久攻不下时，当没人愿意加班熬夜写材料时……领导问他：“你愿不愿意干？”他的回答只有三个字：“我愿意！”一次次的“我愿意”，背后是他“党叫干啥就干啥，绝不挑肥拣瘦”的政治忠诚。</w:t>
        <w:br/>
        <w:t>参加工作20多年来，无论是在基层一线，还是在市纪委监委，姜永辉一直是单位公认的“笔杆子”。他常说自己就是个“写材料的”，但心里却清楚肩上的担子有多重，既要以文辅政当好领导参谋助手，又要吃透上情、摸清下情，找准贯彻执行的切入点、着力点，指导推动基层实践。</w:t>
        <w:br/>
        <w:t>2022年，河南省全面推进乡镇（街道）纪检监察机构建设。一个冬夜，大雪纷飞，负责这项工作的同事打来求援电话：“工作方案明天就要呈报常委会审议，但文字材料还是不够成熟，你能帮忙修改完善一下吗？”姜永辉二话不说就接下了任务。他知道，这是委里的重点工作，此前，他曾就基层纪检监察工作规范化法治化正规化建设做过调研，对乡镇（街道）纪检监察机构建设情况比较熟悉，他觉得帮助同事完善这个工作方案理所应当。姜永辉冒雪赶到单位，和同事反复揣摩工作方案的每一个细节。思路谋定后，他把自己反锁在办公室，伴随着敲击键盘的声音，又度过了一个不眠之夜。</w:t>
        <w:br/>
        <w:t>长年累月的熬夜加班，让姜永辉免疫力下降，颈椎病、腰椎病、冠心病、视网膜萎缩等多种慢性疾病接踵而至，他3次累倒在工作岗位上。但当他推动出台的政治监督“四问十查”工作法获评河南省纪检监察机关“十大好制度”，当他的调研文章《坚定不移把党风廉政建设和反腐败斗争引向深入》受到上级表彰……那些吃过的苦，都在收获的喜悦中烟消云散。</w:t>
        <w:br/>
        <w:t>干就要干好，不能砸了“牌子”</w:t>
        <w:br/>
        <w:t>“他干事极具工匠精神，是个完美主义者，姜永辉这个名字就是‘招牌’。”在漯河市纪检监察系统，提起姜永辉，无论领导还是同事都如是说。</w:t>
        <w:br/>
        <w:t>工作中，姜永辉常和自己“过不去”。他起草的每篇文稿，都会字字推敲、句句斟酌，有的甚至“打磨”十几遍、几十遍，确保文稿“准、深、细、实、效”。</w:t>
        <w:br/>
        <w:t>2021年10月，河南省第十一次党代会作出关于推进清廉河南建设的部署。“清廉漯河”怎么抓、怎么建？干部群众怎么想、怎么看？时任研究室（法规室）副主任的姜永辉说：“没有调查就没有发言权，不掌握真实情况就干不好这项工作。”于是，每个周末，他自己开车到农村去，找村民们聊聊天、拉拉家常；一有空闲，他就会到市直一些单位或县区去，找在一线工作的干部谈谈工作、问问需求……靠着一股子韧劲，他走访了16个村庄、28个机关、9个学校、6所医院、13家企业、4个社会组织，最终总结提炼了“上下一体、谋定而动，点面结合、全面共进，内外兼修、双管齐下，软硬并重、提升水平，形神同步、共创清廉”的总体工作思路。</w:t>
        <w:br/>
        <w:t>有了思路，姜永辉主动请缨协调指导全市“清廉漯河”建设工作。他围绕十八项清廉建设行动，协调牵头单位逐一谋划落实。为了解决好工作推进中出现的问题，他驻点办公，并通过清廉建设行动推动解决基层实际问题180多个。</w:t>
        <w:br/>
        <w:t>2022年3月，漯河市纪委监委面向委机关干部开办业务讲堂，第一讲安排的是年初召开的中央纪委全会精神解读。这堂课虽然安排在晚上，但由于是姜永辉授课，同志们争相赶来听课，县区的同志听说后也组团跑来“蹭课”，硬是把会场挤了个水泄不通。因为大家知道，姜永辉总是第一时间学习领悟习近平总书记重要讲话和重要指示批示精神，第一时间探究贯彻落实的方法和路径。听他讲，能快速把握重点、加深理解。</w:t>
        <w:br/>
        <w:t>2021年以来，漯河市纪委监委研究室（法规室）陆续新进了5名年轻同志，为了帮助年轻同志迅速提高业务能力，姜永辉提出“一天自学一小时、一人寻找一老师、一稿坚持一讲评、一晚回头一总结、一周召开一例会”的“十个一”工作法。他经常组织年轻同志深入学习习近平总书记重要论述摘编和中央纪委全会报告、省纪委全会报告等，并向大家分享具体实用的工作方法。在他的带领下，研究室（法规室）的同志成长迅速，每逢轮岗交流，都会成为其他部室争抢选用的对象。2021年以来，研究室（法规室）获得“全省普法工作先进单位”“全市全面深化改革战略工作优秀单位”等多项荣誉。</w:t>
        <w:br/>
        <w:t>顾大局、讲奉献、有担当</w:t>
        <w:br/>
        <w:t>在处理家庭与事业的关系时，姜永辉一直顾大局、讲奉献，勇敢地挑起身上的担子。</w:t>
        <w:br/>
        <w:t>在漯河市中心医院的病房，曾有一张特殊的“办公桌”。2013年，姜永辉63岁的母亲患乳腺癌，开始了长达4年的手术、化疗、放疗；2018年，他的父亲又患上肺癌……那段时间，作为家里的独子，他白天照常到单位上班、把父母托付给亲戚照顾，晚上自己到医院陪护。为了赶稿子，他在医院找了一块硬纸板，折叠成小桌子作为“工作台”。那些夙夜晨昏，陪伴他的是病房里昏暗的灯光、“桌子”上厚厚的稿子和父母欣慰的面容。一天晚上，单位打来电话，说有紧急任务。那一刻，姜永辉的心中满是纠结。“当时，母亲已经没有多少力气，可她仍然带着笑，冲我吃力地摆了摆手，嘴里发出了微弱的声音：‘快去吧。’”时至今日，姜永辉回忆起那一幕，心情仍然不能平静：在母亲心中，她的儿子是一个对单位有用的人，这就是自己对母亲最大的孝顺吧！</w:t>
        <w:br/>
        <w:t>曾经有人问姜永辉：“这么多年的坚守、付出，值得吗？”“值得！因为，每一名纪检监察干部身上，都肩负着组织的期望、社会的期待、家庭的期盼！纪检监察工作吸引我的，是那份光、那份亮、那把高悬的惩恶扬善的利剑；拥有纪检监察干部身份，是我至高无上的荣光！”姜永辉坚定地回答。（于雅菲 郭勇睿）</w:t>
      </w:r>
    </w:p>
    <w:p>
      <w:r>
        <w:t xml:space="preserve">责任编辑：  </w:t>
        <w:br/>
        <w:t xml:space="preserve">         侯春跃</w:t>
      </w:r>
    </w:p>
    <w:p>
      <w:r>
        <w:t>网站首页</w:t>
        <w:br/>
        <w:t>&gt;</w:t>
        <w:br/>
        <w:t>廉洁教育</w:t>
        <w:br/>
        <w:t>&gt;</w:t>
        <w:br/>
        <w:t>勤廉榜样</w:t>
      </w:r>
    </w:p>
    <w:p>
      <w:r>
        <w:t>网站首页</w:t>
        <w:br/>
        <w:t>&gt;</w:t>
        <w:br/>
        <w:t>廉洁教育</w:t>
        <w:br/>
        <w:t>&gt;</w:t>
        <w:br/>
        <w:t>勤廉榜样</w:t>
      </w:r>
    </w:p>
    <w:p>
      <w:r>
        <w:t>《中国纪检监察报》丨以工匠精神做好本职工作 记河南省漯河市纪委监委研究室（法规室）主任姜永辉</w:t>
      </w:r>
    </w:p>
    <w:p>
      <w:r>
        <w:t>2025-06-03 17:10 来源：</w:t>
        <w:br/>
        <w:t xml:space="preserve">         中国纪检监察报</w:t>
      </w:r>
    </w:p>
    <w:p>
      <w:r>
        <w:t>《中国纪检监察报》2025年6月2日第3版</w:t>
      </w:r>
    </w:p>
    <w:p>
      <w:r>
        <w:t>图为姜永辉（左二）在田间地头调研了解整治群众身边不正之风和腐败问题工作情况。尤亚辉 摄（资料图片）</w:t>
        <w:br/>
        <w:t>5月19日，河南省漯河市纪委监委关于派驻机构集中办公的调研报告获得市委批准，这份报告是该市积极落实中央纪委国家监委“因地制宜探索市级派驻机构集中办公”要求，充分调研、反复论证、集思广益的智慧结晶，也是该市纪委监委研究室（法规室）主任姜永辉主笔起草的又一重要文稿。</w:t>
        <w:br/>
        <w:t>姜永辉1998年12月参加工作，先后在漯河市召陵区万金镇政府、召陵区委办公室等单位任职，2012年10月调到漯河市纪委监委，先后从事调查研究、法规制度起草等工作。2022年9月，姜永辉受到中央纪委国家监委嘉奖。</w:t>
        <w:br/>
        <w:t>党叫干啥就干啥，绝不挑肥拣瘦</w:t>
        <w:br/>
        <w:t>出生于1977年的姜永辉，从小到大听父母讲得最多的一句话就是“听党的话、跟党走”。朴实的言语，让姜永辉受用至今。</w:t>
        <w:br/>
        <w:t>1998年，姜永辉大学毕业，被分配到漯河市召陵区一个偏远乡镇工作。当软弱涣散村需要整治时，当拆迁任务久攻不下时，当没人愿意加班熬夜写材料时……领导问他：“你愿不愿意干？”他的回答只有三个字：“我愿意！”一次次的“我愿意”，背后是他“党叫干啥就干啥，绝不挑肥拣瘦”的政治忠诚。</w:t>
        <w:br/>
        <w:t>参加工作20多年来，无论是在基层一线，还是在市纪委监委，姜永辉一直是单位公认的“笔杆子”。他常说自己就是个“写材料的”，但心里却清楚肩上的担子有多重，既要以文辅政当好领导参谋助手，又要吃透上情、摸清下情，找准贯彻执行的切入点、着力点，指导推动基层实践。</w:t>
        <w:br/>
        <w:t>2022年，河南省全面推进乡镇（街道）纪检监察机构建设。一个冬夜，大雪纷飞，负责这项工作的同事打来求援电话：“工作方案明天就要呈报常委会审议，但文字材料还是不够成熟，你能帮忙修改完善一下吗？”姜永辉二话不说就接下了任务。他知道，这是委里的重点工作，此前，他曾就基层纪检监察工作规范化法治化正规化建设做过调研，对乡镇（街道）纪检监察机构建设情况比较熟悉，他觉得帮助同事完善这个工作方案理所应当。姜永辉冒雪赶到单位，和同事反复揣摩工作方案的每一个细节。思路谋定后，他把自己反锁在办公室，伴随着敲击键盘的声音，又度过了一个不眠之夜。</w:t>
        <w:br/>
        <w:t>长年累月的熬夜加班，让姜永辉免疫力下降，颈椎病、腰椎病、冠心病、视网膜萎缩等多种慢性疾病接踵而至，他3次累倒在工作岗位上。但当他推动出台的政治监督“四问十查”工作法获评河南省纪检监察机关“十大好制度”，当他的调研文章《坚定不移把党风廉政建设和反腐败斗争引向深入》受到上级表彰……那些吃过的苦，都在收获的喜悦中烟消云散。</w:t>
        <w:br/>
        <w:t>干就要干好，不能砸了“牌子”</w:t>
        <w:br/>
        <w:t>“他干事极具工匠精神，是个完美主义者，姜永辉这个名字就是‘招牌’。”在漯河市纪检监察系统，提起姜永辉，无论领导还是同事都如是说。</w:t>
        <w:br/>
        <w:t>工作中，姜永辉常和自己“过不去”。他起草的每篇文稿，都会字字推敲、句句斟酌，有的甚至“打磨”十几遍、几十遍，确保文稿“准、深、细、实、效”。</w:t>
        <w:br/>
        <w:t>2021年10月，河南省第十一次党代会作出关于推进清廉河南建设的部署。“清廉漯河”怎么抓、怎么建？干部群众怎么想、怎么看？时任研究室（法规室）副主任的姜永辉说：“没有调查就没有发言权，不掌握真实情况就干不好这项工作。”于是，每个周末，他自己开车到农村去，找村民们聊聊天、拉拉家常；一有空闲，他就会到市直一些单位或县区去，找在一线工作的干部谈谈工作、问问需求……靠着一股子韧劲，他走访了16个村庄、28个机关、9个学校、6所医院、13家企业、4个社会组织，最终总结提炼了“上下一体、谋定而动，点面结合、全面共进，内外兼修、双管齐下，软硬并重、提升水平，形神同步、共创清廉”的总体工作思路。</w:t>
        <w:br/>
        <w:t>有了思路，姜永辉主动请缨协调指导全市“清廉漯河”建设工作。他围绕十八项清廉建设行动，协调牵头单位逐一谋划落实。为了解决好工作推进中出现的问题，他驻点办公，并通过清廉建设行动推动解决基层实际问题180多个。</w:t>
        <w:br/>
        <w:t>2022年3月，漯河市纪委监委面向委机关干部开办业务讲堂，第一讲安排的是年初召开的中央纪委全会精神解读。这堂课虽然安排在晚上，但由于是姜永辉授课，同志们争相赶来听课，县区的同志听说后也组团跑来“蹭课”，硬是把会场挤了个水泄不通。因为大家知道，姜永辉总是第一时间学习领悟习近平总书记重要讲话和重要指示批示精神，第一时间探究贯彻落实的方法和路径。听他讲，能快速把握重点、加深理解。</w:t>
        <w:br/>
        <w:t>2021年以来，漯河市纪委监委研究室（法规室）陆续新进了5名年轻同志，为了帮助年轻同志迅速提高业务能力，姜永辉提出“一天自学一小时、一人寻找一老师、一稿坚持一讲评、一晚回头一总结、一周召开一例会”的“十个一”工作法。他经常组织年轻同志深入学习习近平总书记重要论述摘编和中央纪委全会报告、省纪委全会报告等，并向大家分享具体实用的工作方法。在他的带领下，研究室（法规室）的同志成长迅速，每逢轮岗交流，都会成为其他部室争抢选用的对象。2021年以来，研究室（法规室）获得“全省普法工作先进单位”“全市全面深化改革战略工作优秀单位”等多项荣誉。</w:t>
        <w:br/>
        <w:t>顾大局、讲奉献、有担当</w:t>
        <w:br/>
        <w:t>在处理家庭与事业的关系时，姜永辉一直顾大局、讲奉献，勇敢地挑起身上的担子。</w:t>
        <w:br/>
        <w:t>在漯河市中心医院的病房，曾有一张特殊的“办公桌”。2013年，姜永辉63岁的母亲患乳腺癌，开始了长达4年的手术、化疗、放疗；2018年，他的父亲又患上肺癌……那段时间，作为家里的独子，他白天照常到单位上班、把父母托付给亲戚照顾，晚上自己到医院陪护。为了赶稿子，他在医院找了一块硬纸板，折叠成小桌子作为“工作台”。那些夙夜晨昏，陪伴他的是病房里昏暗的灯光、“桌子”上厚厚的稿子和父母欣慰的面容。一天晚上，单位打来电话，说有紧急任务。那一刻，姜永辉的心中满是纠结。“当时，母亲已经没有多少力气，可她仍然带着笑，冲我吃力地摆了摆手，嘴里发出了微弱的声音：‘快去吧。’”时至今日，姜永辉回忆起那一幕，心情仍然不能平静：在母亲心中，她的儿子是一个对单位有用的人，这就是自己对母亲最大的孝顺吧！</w:t>
        <w:br/>
        <w:t>曾经有人问姜永辉：“这么多年的坚守、付出，值得吗？”“值得！因为，每一名纪检监察干部身上，都肩负着组织的期望、社会的期待、家庭的期盼！纪检监察工作吸引我的，是那份光、那份亮、那把高悬的惩恶扬善的利剑；拥有纪检监察干部身份，是我至高无上的荣光！”姜永辉坚定地回答。（于雅菲 郭勇睿）</w:t>
      </w:r>
    </w:p>
    <w:p>
      <w:r>
        <w:t xml:space="preserve">责任编辑：  </w:t>
        <w:br/>
        <w:t xml:space="preserve">         侯春跃</w:t>
      </w:r>
    </w:p>
    <w:p>
      <w:r>
        <w:t>《中国纪检监察报》丨以工匠精神做好本职工作 记河南省漯河市纪委监委研究室（法规室）主任姜永辉</w:t>
      </w:r>
    </w:p>
    <w:p>
      <w:r>
        <w:t>2025-06-03 17:10 来源：</w:t>
        <w:br/>
        <w:t xml:space="preserve">         中国纪检监察报</w:t>
      </w:r>
    </w:p>
    <w:p>
      <w:r>
        <w:t>《中国纪检监察报》2025年6月2日第3版</w:t>
      </w:r>
    </w:p>
    <w:p>
      <w:r>
        <w:t>图为姜永辉（左二）在田间地头调研了解整治群众身边不正之风和腐败问题工作情况。尤亚辉 摄（资料图片）</w:t>
        <w:br/>
        <w:t>5月19日，河南省漯河市纪委监委关于派驻机构集中办公的调研报告获得市委批准，这份报告是该市积极落实中央纪委国家监委“因地制宜探索市级派驻机构集中办公”要求，充分调研、反复论证、集思广益的智慧结晶，也是该市纪委监委研究室（法规室）主任姜永辉主笔起草的又一重要文稿。</w:t>
        <w:br/>
        <w:t>姜永辉1998年12月参加工作，先后在漯河市召陵区万金镇政府、召陵区委办公室等单位任职，2012年10月调到漯河市纪委监委，先后从事调查研究、法规制度起草等工作。2022年9月，姜永辉受到中央纪委国家监委嘉奖。</w:t>
        <w:br/>
        <w:t>党叫干啥就干啥，绝不挑肥拣瘦</w:t>
        <w:br/>
        <w:t>出生于1977年的姜永辉，从小到大听父母讲得最多的一句话就是“听党的话、跟党走”。朴实的言语，让姜永辉受用至今。</w:t>
        <w:br/>
        <w:t>1998年，姜永辉大学毕业，被分配到漯河市召陵区一个偏远乡镇工作。当软弱涣散村需要整治时，当拆迁任务久攻不下时，当没人愿意加班熬夜写材料时……领导问他：“你愿不愿意干？”他的回答只有三个字：“我愿意！”一次次的“我愿意”，背后是他“党叫干啥就干啥，绝不挑肥拣瘦”的政治忠诚。</w:t>
        <w:br/>
        <w:t>参加工作20多年来，无论是在基层一线，还是在市纪委监委，姜永辉一直是单位公认的“笔杆子”。他常说自己就是个“写材料的”，但心里却清楚肩上的担子有多重，既要以文辅政当好领导参谋助手，又要吃透上情、摸清下情，找准贯彻执行的切入点、着力点，指导推动基层实践。</w:t>
        <w:br/>
        <w:t>2022年，河南省全面推进乡镇（街道）纪检监察机构建设。一个冬夜，大雪纷飞，负责这项工作的同事打来求援电话：“工作方案明天就要呈报常委会审议，但文字材料还是不够成熟，你能帮忙修改完善一下吗？”姜永辉二话不说就接下了任务。他知道，这是委里的重点工作，此前，他曾就基层纪检监察工作规范化法治化正规化建设做过调研，对乡镇（街道）纪检监察机构建设情况比较熟悉，他觉得帮助同事完善这个工作方案理所应当。姜永辉冒雪赶到单位，和同事反复揣摩工作方案的每一个细节。思路谋定后，他把自己反锁在办公室，伴随着敲击键盘的声音，又度过了一个不眠之夜。</w:t>
        <w:br/>
        <w:t>长年累月的熬夜加班，让姜永辉免疫力下降，颈椎病、腰椎病、冠心病、视网膜萎缩等多种慢性疾病接踵而至，他3次累倒在工作岗位上。但当他推动出台的政治监督“四问十查”工作法获评河南省纪检监察机关“十大好制度”，当他的调研文章《坚定不移把党风廉政建设和反腐败斗争引向深入》受到上级表彰……那些吃过的苦，都在收获的喜悦中烟消云散。</w:t>
        <w:br/>
        <w:t>干就要干好，不能砸了“牌子”</w:t>
        <w:br/>
        <w:t>“他干事极具工匠精神，是个完美主义者，姜永辉这个名字就是‘招牌’。”在漯河市纪检监察系统，提起姜永辉，无论领导还是同事都如是说。</w:t>
        <w:br/>
        <w:t>工作中，姜永辉常和自己“过不去”。他起草的每篇文稿，都会字字推敲、句句斟酌，有的甚至“打磨”十几遍、几十遍，确保文稿“准、深、细、实、效”。</w:t>
        <w:br/>
        <w:t>2021年10月，河南省第十一次党代会作出关于推进清廉河南建设的部署。“清廉漯河”怎么抓、怎么建？干部群众怎么想、怎么看？时任研究室（法规室）副主任的姜永辉说：“没有调查就没有发言权，不掌握真实情况就干不好这项工作。”于是，每个周末，他自己开车到农村去，找村民们聊聊天、拉拉家常；一有空闲，他就会到市直一些单位或县区去，找在一线工作的干部谈谈工作、问问需求……靠着一股子韧劲，他走访了16个村庄、28个机关、9个学校、6所医院、13家企业、4个社会组织，最终总结提炼了“上下一体、谋定而动，点面结合、全面共进，内外兼修、双管齐下，软硬并重、提升水平，形神同步、共创清廉”的总体工作思路。</w:t>
        <w:br/>
        <w:t>有了思路，姜永辉主动请缨协调指导全市“清廉漯河”建设工作。他围绕十八项清廉建设行动，协调牵头单位逐一谋划落实。为了解决好工作推进中出现的问题，他驻点办公，并通过清廉建设行动推动解决基层实际问题180多个。</w:t>
        <w:br/>
        <w:t>2022年3月，漯河市纪委监委面向委机关干部开办业务讲堂，第一讲安排的是年初召开的中央纪委全会精神解读。这堂课虽然安排在晚上，但由于是姜永辉授课，同志们争相赶来听课，县区的同志听说后也组团跑来“蹭课”，硬是把会场挤了个水泄不通。因为大家知道，姜永辉总是第一时间学习领悟习近平总书记重要讲话和重要指示批示精神，第一时间探究贯彻落实的方法和路径。听他讲，能快速把握重点、加深理解。</w:t>
        <w:br/>
        <w:t>2021年以来，漯河市纪委监委研究室（法规室）陆续新进了5名年轻同志，为了帮助年轻同志迅速提高业务能力，姜永辉提出“一天自学一小时、一人寻找一老师、一稿坚持一讲评、一晚回头一总结、一周召开一例会”的“十个一”工作法。他经常组织年轻同志深入学习习近平总书记重要论述摘编和中央纪委全会报告、省纪委全会报告等，并向大家分享具体实用的工作方法。在他的带领下，研究室（法规室）的同志成长迅速，每逢轮岗交流，都会成为其他部室争抢选用的对象。2021年以来，研究室（法规室）获得“全省普法工作先进单位”“全市全面深化改革战略工作优秀单位”等多项荣誉。</w:t>
        <w:br/>
        <w:t>顾大局、讲奉献、有担当</w:t>
        <w:br/>
        <w:t>在处理家庭与事业的关系时，姜永辉一直顾大局、讲奉献，勇敢地挑起身上的担子。</w:t>
        <w:br/>
        <w:t>在漯河市中心医院的病房，曾有一张特殊的“办公桌”。2013年，姜永辉63岁的母亲患乳腺癌，开始了长达4年的手术、化疗、放疗；2018年，他的父亲又患上肺癌……那段时间，作为家里的独子，他白天照常到单位上班、把父母托付给亲戚照顾，晚上自己到医院陪护。为了赶稿子，他在医院找了一块硬纸板，折叠成小桌子作为“工作台”。那些夙夜晨昏，陪伴他的是病房里昏暗的灯光、“桌子”上厚厚的稿子和父母欣慰的面容。一天晚上，单位打来电话，说有紧急任务。那一刻，姜永辉的心中满是纠结。“当时，母亲已经没有多少力气，可她仍然带着笑，冲我吃力地摆了摆手，嘴里发出了微弱的声音：‘快去吧。’”时至今日，姜永辉回忆起那一幕，心情仍然不能平静：在母亲心中，她的儿子是一个对单位有用的人，这就是自己对母亲最大的孝顺吧！</w:t>
        <w:br/>
        <w:t>曾经有人问姜永辉：“这么多年的坚守、付出，值得吗？”“值得！因为，每一名纪检监察干部身上，都肩负着组织的期望、社会的期待、家庭的期盼！纪检监察工作吸引我的，是那份光、那份亮、那把高悬的惩恶扬善的利剑；拥有纪检监察干部身份，是我至高无上的荣光！”姜永辉坚定地回答。（于雅菲 郭勇睿）</w:t>
      </w:r>
    </w:p>
    <w:p>
      <w:r>
        <w:t xml:space="preserve">责任编辑：  </w:t>
        <w:br/>
        <w:t xml:space="preserve">         侯春跃</w:t>
      </w:r>
    </w:p>
    <w:p>
      <w:r>
        <w:t>《中国纪检监察报》丨以工匠精神做好本职工作 记河南省漯河市纪委监委研究室（法规室）主任姜永辉</w:t>
      </w:r>
    </w:p>
    <w:p>
      <w:r>
        <w:t>2025-06-03 17:10 来源：</w:t>
        <w:br/>
        <w:t xml:space="preserve">         中国纪检监察报</w:t>
      </w:r>
    </w:p>
    <w:p>
      <w:r>
        <w:t>《中国纪检监察报》2025年6月2日第3版</w:t>
      </w:r>
    </w:p>
    <w:p>
      <w:r>
        <w:t>图为姜永辉（左二）在田间地头调研了解整治群众身边不正之风和腐败问题工作情况。尤亚辉 摄（资料图片）</w:t>
        <w:br/>
        <w:t>5月19日，河南省漯河市纪委监委关于派驻机构集中办公的调研报告获得市委批准，这份报告是该市积极落实中央纪委国家监委“因地制宜探索市级派驻机构集中办公”要求，充分调研、反复论证、集思广益的智慧结晶，也是该市纪委监委研究室（法规室）主任姜永辉主笔起草的又一重要文稿。</w:t>
        <w:br/>
        <w:t>姜永辉1998年12月参加工作，先后在漯河市召陵区万金镇政府、召陵区委办公室等单位任职，2012年10月调到漯河市纪委监委，先后从事调查研究、法规制度起草等工作。2022年9月，姜永辉受到中央纪委国家监委嘉奖。</w:t>
        <w:br/>
        <w:t>党叫干啥就干啥，绝不挑肥拣瘦</w:t>
        <w:br/>
        <w:t>出生于1977年的姜永辉，从小到大听父母讲得最多的一句话就是“听党的话、跟党走”。朴实的言语，让姜永辉受用至今。</w:t>
        <w:br/>
        <w:t>1998年，姜永辉大学毕业，被分配到漯河市召陵区一个偏远乡镇工作。当软弱涣散村需要整治时，当拆迁任务久攻不下时，当没人愿意加班熬夜写材料时……领导问他：“你愿不愿意干？”他的回答只有三个字：“我愿意！”一次次的“我愿意”，背后是他“党叫干啥就干啥，绝不挑肥拣瘦”的政治忠诚。</w:t>
        <w:br/>
        <w:t>参加工作20多年来，无论是在基层一线，还是在市纪委监委，姜永辉一直是单位公认的“笔杆子”。他常说自己就是个“写材料的”，但心里却清楚肩上的担子有多重，既要以文辅政当好领导参谋助手，又要吃透上情、摸清下情，找准贯彻执行的切入点、着力点，指导推动基层实践。</w:t>
        <w:br/>
        <w:t>2022年，河南省全面推进乡镇（街道）纪检监察机构建设。一个冬夜，大雪纷飞，负责这项工作的同事打来求援电话：“工作方案明天就要呈报常委会审议，但文字材料还是不够成熟，你能帮忙修改完善一下吗？”姜永辉二话不说就接下了任务。他知道，这是委里的重点工作，此前，他曾就基层纪检监察工作规范化法治化正规化建设做过调研，对乡镇（街道）纪检监察机构建设情况比较熟悉，他觉得帮助同事完善这个工作方案理所应当。姜永辉冒雪赶到单位，和同事反复揣摩工作方案的每一个细节。思路谋定后，他把自己反锁在办公室，伴随着敲击键盘的声音，又度过了一个不眠之夜。</w:t>
        <w:br/>
        <w:t>长年累月的熬夜加班，让姜永辉免疫力下降，颈椎病、腰椎病、冠心病、视网膜萎缩等多种慢性疾病接踵而至，他3次累倒在工作岗位上。但当他推动出台的政治监督“四问十查”工作法获评河南省纪检监察机关“十大好制度”，当他的调研文章《坚定不移把党风廉政建设和反腐败斗争引向深入》受到上级表彰……那些吃过的苦，都在收获的喜悦中烟消云散。</w:t>
        <w:br/>
        <w:t>干就要干好，不能砸了“牌子”</w:t>
        <w:br/>
        <w:t>“他干事极具工匠精神，是个完美主义者，姜永辉这个名字就是‘招牌’。”在漯河市纪检监察系统，提起姜永辉，无论领导还是同事都如是说。</w:t>
        <w:br/>
        <w:t>工作中，姜永辉常和自己“过不去”。他起草的每篇文稿，都会字字推敲、句句斟酌，有的甚至“打磨”十几遍、几十遍，确保文稿“准、深、细、实、效”。</w:t>
        <w:br/>
        <w:t>2021年10月，河南省第十一次党代会作出关于推进清廉河南建设的部署。“清廉漯河”怎么抓、怎么建？干部群众怎么想、怎么看？时任研究室（法规室）副主任的姜永辉说：“没有调查就没有发言权，不掌握真实情况就干不好这项工作。”于是，每个周末，他自己开车到农村去，找村民们聊聊天、拉拉家常；一有空闲，他就会到市直一些单位或县区去，找在一线工作的干部谈谈工作、问问需求……靠着一股子韧劲，他走访了16个村庄、28个机关、9个学校、6所医院、13家企业、4个社会组织，最终总结提炼了“上下一体、谋定而动，点面结合、全面共进，内外兼修、双管齐下，软硬并重、提升水平，形神同步、共创清廉”的总体工作思路。</w:t>
        <w:br/>
        <w:t>有了思路，姜永辉主动请缨协调指导全市“清廉漯河”建设工作。他围绕十八项清廉建设行动，协调牵头单位逐一谋划落实。为了解决好工作推进中出现的问题，他驻点办公，并通过清廉建设行动推动解决基层实际问题180多个。</w:t>
        <w:br/>
        <w:t>2022年3月，漯河市纪委监委面向委机关干部开办业务讲堂，第一讲安排的是年初召开的中央纪委全会精神解读。这堂课虽然安排在晚上，但由于是姜永辉授课，同志们争相赶来听课，县区的同志听说后也组团跑来“蹭课”，硬是把会场挤了个水泄不通。因为大家知道，姜永辉总是第一时间学习领悟习近平总书记重要讲话和重要指示批示精神，第一时间探究贯彻落实的方法和路径。听他讲，能快速把握重点、加深理解。</w:t>
        <w:br/>
        <w:t>2021年以来，漯河市纪委监委研究室（法规室）陆续新进了5名年轻同志，为了帮助年轻同志迅速提高业务能力，姜永辉提出“一天自学一小时、一人寻找一老师、一稿坚持一讲评、一晚回头一总结、一周召开一例会”的“十个一”工作法。他经常组织年轻同志深入学习习近平总书记重要论述摘编和中央纪委全会报告、省纪委全会报告等，并向大家分享具体实用的工作方法。在他的带领下，研究室（法规室）的同志成长迅速，每逢轮岗交流，都会成为其他部室争抢选用的对象。2021年以来，研究室（法规室）获得“全省普法工作先进单位”“全市全面深化改革战略工作优秀单位”等多项荣誉。</w:t>
        <w:br/>
        <w:t>顾大局、讲奉献、有担当</w:t>
        <w:br/>
        <w:t>在处理家庭与事业的关系时，姜永辉一直顾大局、讲奉献，勇敢地挑起身上的担子。</w:t>
        <w:br/>
        <w:t>在漯河市中心医院的病房，曾有一张特殊的“办公桌”。2013年，姜永辉63岁的母亲患乳腺癌，开始了长达4年的手术、化疗、放疗；2018年，他的父亲又患上肺癌……那段时间，作为家里的独子，他白天照常到单位上班、把父母托付给亲戚照顾，晚上自己到医院陪护。为了赶稿子，他在医院找了一块硬纸板，折叠成小桌子作为“工作台”。那些夙夜晨昏，陪伴他的是病房里昏暗的灯光、“桌子”上厚厚的稿子和父母欣慰的面容。一天晚上，单位打来电话，说有紧急任务。那一刻，姜永辉的心中满是纠结。“当时，母亲已经没有多少力气，可她仍然带着笑，冲我吃力地摆了摆手，嘴里发出了微弱的声音：‘快去吧。’”时至今日，姜永辉回忆起那一幕，心情仍然不能平静：在母亲心中，她的儿子是一个对单位有用的人，这就是自己对母亲最大的孝顺吧！</w:t>
        <w:br/>
        <w:t>曾经有人问姜永辉：“这么多年的坚守、付出，值得吗？”“值得！因为，每一名纪检监察干部身上，都肩负着组织的期望、社会的期待、家庭的期盼！纪检监察工作吸引我的，是那份光、那份亮、那把高悬的惩恶扬善的利剑；拥有纪检监察干部身份，是我至高无上的荣光！”姜永辉坚定地回答。（于雅菲 郭勇睿）</w:t>
      </w:r>
    </w:p>
    <w:p>
      <w:r>
        <w:t>《中国纪检监察报》2025年6月2日第3版</w:t>
      </w:r>
    </w:p>
    <w:p>
      <w:r>
        <w:t>图为姜永辉（左二）在田间地头调研了解整治群众身边不正之风和腐败问题工作情况。尤亚辉 摄（资料图片）</w:t>
      </w:r>
    </w:p>
    <w:p>
      <w:r>
        <w:t>5月19日，河南省漯河市纪委监委关于派驻机构集中办公的调研报告获得市委批准，这份报告是该市积极落实中央纪委国家监委“因地制宜探索市级派驻机构集中办公”要求，充分调研、反复论证、集思广益的智慧结晶，也是该市纪委监委研究室（法规室）主任姜永辉主笔起草的又一重要文稿。</w:t>
      </w:r>
    </w:p>
    <w:p>
      <w:r>
        <w:t>姜永辉1998年12月参加工作，先后在漯河市召陵区万金镇政府、召陵区委办公室等单位任职，2012年10月调到漯河市纪委监委，先后从事调查研究、法规制度起草等工作。2022年9月，姜永辉受到中央纪委国家监委嘉奖。</w:t>
      </w:r>
    </w:p>
    <w:p>
      <w:r>
        <w:t>党叫干啥就干啥，绝不挑肥拣瘦</w:t>
      </w:r>
    </w:p>
    <w:p>
      <w:r>
        <w:t>出生于1977年的姜永辉，从小到大听父母讲得最多的一句话就是“听党的话、跟党走”。朴实的言语，让姜永辉受用至今。</w:t>
      </w:r>
    </w:p>
    <w:p>
      <w:r>
        <w:t>1998年，姜永辉大学毕业，被分配到漯河市召陵区一个偏远乡镇工作。当软弱涣散村需要整治时，当拆迁任务久攻不下时，当没人愿意加班熬夜写材料时……领导问他：“你愿不愿意干？”他的回答只有三个字：“我愿意！”一次次的“我愿意”，背后是他“党叫干啥就干啥，绝不挑肥拣瘦”的政治忠诚。</w:t>
      </w:r>
    </w:p>
    <w:p>
      <w:r>
        <w:t>参加工作20多年来，无论是在基层一线，还是在市纪委监委，姜永辉一直是单位公认的“笔杆子”。他常说自己就是个“写材料的”，但心里却清楚肩上的担子有多重，既要以文辅政当好领导参谋助手，又要吃透上情、摸清下情，找准贯彻执行的切入点、着力点，指导推动基层实践。</w:t>
      </w:r>
    </w:p>
    <w:p>
      <w:r>
        <w:t>2022年，河南省全面推进乡镇（街道）纪检监察机构建设。一个冬夜，大雪纷飞，负责这项工作的同事打来求援电话：“工作方案明天就要呈报常委会审议，但文字材料还是不够成熟，你能帮忙修改完善一下吗？”姜永辉二话不说就接下了任务。他知道，这是委里的重点工作，此前，他曾就基层纪检监察工作规范化法治化正规化建设做过调研，对乡镇（街道）纪检监察机构建设情况比较熟悉，他觉得帮助同事完善这个工作方案理所应当。姜永辉冒雪赶到单位，和同事反复揣摩工作方案的每一个细节。思路谋定后，他把自己反锁在办公室，伴随着敲击键盘的声音，又度过了一个不眠之夜。</w:t>
      </w:r>
    </w:p>
    <w:p>
      <w:r>
        <w:t>长年累月的熬夜加班，让姜永辉免疫力下降，颈椎病、腰椎病、冠心病、视网膜萎缩等多种慢性疾病接踵而至，他3次累倒在工作岗位上。但当他推动出台的政治监督“四问十查”工作法获评河南省纪检监察机关“十大好制度”，当他的调研文章《坚定不移把党风廉政建设和反腐败斗争引向深入》受到上级表彰……那些吃过的苦，都在收获的喜悦中烟消云散。</w:t>
      </w:r>
    </w:p>
    <w:p>
      <w:r>
        <w:t>干就要干好，不能砸了“牌子”</w:t>
      </w:r>
    </w:p>
    <w:p>
      <w:r>
        <w:t>“他干事极具工匠精神，是个完美主义者，姜永辉这个名字就是‘招牌’。”在漯河市纪检监察系统，提起姜永辉，无论领导还是同事都如是说。</w:t>
      </w:r>
    </w:p>
    <w:p>
      <w:r>
        <w:t>工作中，姜永辉常和自己“过不去”。他起草的每篇文稿，都会字字推敲、句句斟酌，有的甚至“打磨”十几遍、几十遍，确保文稿“准、深、细、实、效”。</w:t>
      </w:r>
    </w:p>
    <w:p>
      <w:r>
        <w:t>2021年10月，河南省第十一次党代会作出关于推进清廉河南建设的部署。“清廉漯河”怎么抓、怎么建？干部群众怎么想、怎么看？时任研究室（法规室）副主任的姜永辉说：“没有调查就没有发言权，不掌握真实情况就干不好这项工作。”于是，每个周末，他自己开车到农村去，找村民们聊聊天、拉拉家常；一有空闲，他就会到市直一些单位或县区去，找在一线工作的干部谈谈工作、问问需求……靠着一股子韧劲，他走访了16个村庄、28个机关、9个学校、6所医院、13家企业、4个社会组织，最终总结提炼了“上下一体、谋定而动，点面结合、全面共进，内外兼修、双管齐下，软硬并重、提升水平，形神同步、共创清廉”的总体工作思路。</w:t>
      </w:r>
    </w:p>
    <w:p>
      <w:r>
        <w:t>有了思路，姜永辉主动请缨协调指导全市“清廉漯河”建设工作。他围绕十八项清廉建设行动，协调牵头单位逐一谋划落实。为了解决好工作推进中出现的问题，他驻点办公，并通过清廉建设行动推动解决基层实际问题180多个。</w:t>
      </w:r>
    </w:p>
    <w:p>
      <w:r>
        <w:t>2022年3月，漯河市纪委监委面向委机关干部开办业务讲堂，第一讲安排的是年初召开的中央纪委全会精神解读。这堂课虽然安排在晚上，但由于是姜永辉授课，同志们争相赶来听课，县区的同志听说后也组团跑来“蹭课”，硬是把会场挤了个水泄不通。因为大家知道，姜永辉总是第一时间学习领悟习近平总书记重要讲话和重要指示批示精神，第一时间探究贯彻落实的方法和路径。听他讲，能快速把握重点、加深理解。</w:t>
      </w:r>
    </w:p>
    <w:p>
      <w:r>
        <w:t>2021年以来，漯河市纪委监委研究室（法规室）陆续新进了5名年轻同志，为了帮助年轻同志迅速提高业务能力，姜永辉提出“一天自学一小时、一人寻找一老师、一稿坚持一讲评、一晚回头一总结、一周召开一例会”的“十个一”工作法。他经常组织年轻同志深入学习习近平总书记重要论述摘编和中央纪委全会报告、省纪委全会报告等，并向大家分享具体实用的工作方法。在他的带领下，研究室（法规室）的同志成长迅速，每逢轮岗交流，都会成为其他部室争抢选用的对象。2021年以来，研究室（法规室）获得“全省普法工作先进单位”“全市全面深化改革战略工作优秀单位”等多项荣誉。</w:t>
      </w:r>
    </w:p>
    <w:p>
      <w:r>
        <w:t>顾大局、讲奉献、有担当</w:t>
      </w:r>
    </w:p>
    <w:p>
      <w:r>
        <w:t>在处理家庭与事业的关系时，姜永辉一直顾大局、讲奉献，勇敢地挑起身上的担子。</w:t>
      </w:r>
    </w:p>
    <w:p>
      <w:r>
        <w:t>在漯河市中心医院的病房，曾有一张特殊的“办公桌”。2013年，姜永辉63岁的母亲患乳腺癌，开始了长达4年的手术、化疗、放疗；2018年，他的父亲又患上肺癌……那段时间，作为家里的独子，他白天照常到单位上班、把父母托付给亲戚照顾，晚上自己到医院陪护。为了赶稿子，他在医院找了一块硬纸板，折叠成小桌子作为“工作台”。那些夙夜晨昏，陪伴他的是病房里昏暗的灯光、“桌子”上厚厚的稿子和父母欣慰的面容。一天晚上，单位打来电话，说有紧急任务。那一刻，姜永辉的心中满是纠结。“当时，母亲已经没有多少力气，可她仍然带着笑，冲我吃力地摆了摆手，嘴里发出了微弱的声音：‘快去吧。’”时至今日，姜永辉回忆起那一幕，心情仍然不能平静：在母亲心中，她的儿子是一个对单位有用的人，这就是自己对母亲最大的孝顺吧！</w:t>
      </w:r>
    </w:p>
    <w:p>
      <w:r>
        <w:t>曾经有人问姜永辉：“这么多年的坚守、付出，值得吗？”“值得！因为，每一名纪检监察干部身上，都肩负着组织的期望、社会的期待、家庭的期盼！纪检监察工作吸引我的，是那份光、那份亮、那把高悬的惩恶扬善的利剑；拥有纪检监察干部身份，是我至高无上的荣光！”姜永辉坚定地回答。（于雅菲 郭勇睿）</w:t>
      </w:r>
    </w:p>
    <w:p>
      <w:r>
        <w:t xml:space="preserve">责任编辑：  </w:t>
        <w:br/>
        <w:t xml:space="preserve">         侯春跃</w:t>
      </w:r>
    </w:p>
    <w:p>
      <w:r>
        <w:t>全国纪检监察网站</w:t>
      </w:r>
    </w:p>
    <w:p>
      <w:r>
        <w:t xml:space="preserve">中央纪委国家监委 </w:t>
        <w:br/>
        <w:t xml:space="preserve"> 北京市 </w:t>
        <w:br/>
        <w:t xml:space="preserve"> 天津市 </w:t>
        <w:br/>
        <w:t xml:space="preserve"> 河北省 </w:t>
        <w:br/>
        <w:t xml:space="preserve"> 山西省 </w:t>
        <w:br/>
        <w:t xml:space="preserve"> 内蒙古自治区 </w:t>
        <w:br/>
        <w:t xml:space="preserve"> 辽宁省 </w:t>
        <w:br/>
        <w:t xml:space="preserve"> 吉林省 </w:t>
        <w:br/>
        <w:t xml:space="preserve"> 黑龙江省 </w:t>
        <w:br/>
        <w:t xml:space="preserve"> 上海市 </w:t>
        <w:br/>
        <w:t xml:space="preserve"> 江苏省 </w:t>
        <w:br/>
        <w:t xml:space="preserve"> 浙江省 </w:t>
        <w:br/>
        <w:t xml:space="preserve"> 安徽省 </w:t>
        <w:br/>
        <w:t xml:space="preserve"> 福建省 </w:t>
        <w:br/>
        <w:t xml:space="preserve"> 江西省 </w:t>
        <w:br/>
        <w:t xml:space="preserve"> 山东省 </w:t>
        <w:br/>
        <w:t xml:space="preserve"> 河南省 </w:t>
        <w:br/>
        <w:t xml:space="preserve"> 湖北省 </w:t>
        <w:br/>
        <w:t xml:space="preserve"> 湖南省 </w:t>
        <w:br/>
        <w:t xml:space="preserve"> 广东省 </w:t>
        <w:br/>
        <w:t xml:space="preserve"> 广西壮族自治区 </w:t>
        <w:br/>
        <w:t xml:space="preserve"> 海南省 </w:t>
        <w:br/>
        <w:t xml:space="preserve"> 重庆市 </w:t>
        <w:br/>
        <w:t xml:space="preserve"> 四川省 </w:t>
        <w:br/>
        <w:t xml:space="preserve"> 贵州省 </w:t>
        <w:br/>
        <w:t xml:space="preserve"> 云南省 </w:t>
        <w:br/>
        <w:t xml:space="preserve"> 西藏自治区 </w:t>
        <w:br/>
        <w:t xml:space="preserve"> 陕西省 </w:t>
        <w:br/>
        <w:t xml:space="preserve"> 甘肃省 </w:t>
        <w:br/>
        <w:t xml:space="preserve"> 青海省 </w:t>
        <w:br/>
        <w:t xml:space="preserve"> 宁夏回族自治区 </w:t>
        <w:br/>
        <w:t xml:space="preserve"> 新疆维吾尔自治区 </w:t>
        <w:br/>
        <w:t xml:space="preserve"> 新疆生产建设兵团</w:t>
      </w:r>
    </w:p>
    <w:p>
      <w:r>
        <w:t>河南省政府网站</w:t>
      </w:r>
    </w:p>
    <w:p>
      <w:r>
        <w:t xml:space="preserve">河南省人民政府 </w:t>
        <w:br/>
        <w:t xml:space="preserve"> 省发展改革委 </w:t>
        <w:br/>
        <w:t xml:space="preserve"> 省教育厅 </w:t>
        <w:br/>
        <w:t xml:space="preserve"> 省科技厅 </w:t>
        <w:br/>
        <w:t xml:space="preserve"> 省工业和信息化厅 </w:t>
        <w:br/>
        <w:t xml:space="preserve"> 省民族宗教委 </w:t>
        <w:br/>
        <w:t xml:space="preserve"> 省公安厅 </w:t>
        <w:br/>
        <w:t xml:space="preserve"> 省民政厅 </w:t>
        <w:br/>
        <w:t xml:space="preserve"> 省司法厅 </w:t>
        <w:br/>
        <w:t xml:space="preserve"> 省财政厅 </w:t>
        <w:br/>
        <w:t xml:space="preserve"> 省人力资源社会保障厅 </w:t>
        <w:br/>
        <w:t xml:space="preserve"> 省自然资源厅 </w:t>
        <w:br/>
        <w:t xml:space="preserve"> 省生态环境厅 </w:t>
        <w:br/>
        <w:t xml:space="preserve"> 省住房城乡建设厅 </w:t>
        <w:br/>
        <w:t xml:space="preserve"> 省交通运输厅 </w:t>
        <w:br/>
        <w:t xml:space="preserve"> 省水利厅 </w:t>
        <w:br/>
        <w:t xml:space="preserve"> 省农业农村厅 </w:t>
        <w:br/>
        <w:t xml:space="preserve"> 省林业局 </w:t>
        <w:br/>
        <w:t xml:space="preserve"> 省商务厅 </w:t>
        <w:br/>
        <w:t xml:space="preserve"> 省文化和旅游厅 </w:t>
        <w:br/>
        <w:t xml:space="preserve"> 省卫生健康委 </w:t>
        <w:br/>
        <w:t xml:space="preserve"> 省退役军人厅 </w:t>
        <w:br/>
        <w:t xml:space="preserve"> 省应急厅 </w:t>
        <w:br/>
        <w:t xml:space="preserve"> 省审计厅 </w:t>
        <w:br/>
        <w:t xml:space="preserve"> 省政府国资委 </w:t>
        <w:br/>
        <w:t xml:space="preserve"> 省市场监管局 </w:t>
        <w:br/>
        <w:t xml:space="preserve"> 省广电局 </w:t>
        <w:br/>
        <w:t xml:space="preserve"> 省体育局 </w:t>
        <w:br/>
        <w:t xml:space="preserve"> 省统计局 </w:t>
        <w:br/>
        <w:t xml:space="preserve"> 省粮食和储备局 </w:t>
        <w:br/>
        <w:t xml:space="preserve"> 省医保局 </w:t>
        <w:br/>
        <w:t xml:space="preserve"> 省事管局 </w:t>
        <w:br/>
        <w:t xml:space="preserve"> 省人防办 </w:t>
        <w:br/>
        <w:t xml:space="preserve"> 省地方金融监管局 </w:t>
        <w:br/>
        <w:t xml:space="preserve"> 省政府研究室 </w:t>
        <w:br/>
        <w:t xml:space="preserve"> 省扶贫办 </w:t>
        <w:br/>
        <w:t xml:space="preserve"> 省信访局 </w:t>
        <w:br/>
        <w:t xml:space="preserve"> 省大数据局 </w:t>
        <w:br/>
        <w:t xml:space="preserve"> 省能源局 </w:t>
        <w:br/>
        <w:t xml:space="preserve"> 省监狱管理局 </w:t>
        <w:br/>
        <w:t xml:space="preserve"> 省文物局</w:t>
      </w:r>
    </w:p>
    <w:p>
      <w:r>
        <w:t>省辖市纪委监委网站</w:t>
      </w:r>
    </w:p>
    <w:p>
      <w:r>
        <w:t xml:space="preserve">郑州市 </w:t>
        <w:br/>
        <w:t xml:space="preserve"> 开封市 </w:t>
        <w:br/>
        <w:t xml:space="preserve"> 洛阳市 </w:t>
        <w:br/>
        <w:t xml:space="preserve"> 平顶山市 </w:t>
        <w:br/>
        <w:t xml:space="preserve"> 安阳市 </w:t>
        <w:br/>
        <w:t xml:space="preserve"> 鹤壁市 </w:t>
        <w:br/>
        <w:t xml:space="preserve"> 新乡市 </w:t>
        <w:br/>
        <w:t xml:space="preserve"> 焦作市 </w:t>
        <w:br/>
        <w:t xml:space="preserve"> 濮阳市 </w:t>
        <w:br/>
        <w:t xml:space="preserve"> 许昌市 </w:t>
        <w:br/>
        <w:t xml:space="preserve"> 漯河市 </w:t>
        <w:br/>
        <w:t xml:space="preserve"> 三门峡市 </w:t>
        <w:br/>
        <w:t xml:space="preserve"> 南阳市 </w:t>
        <w:br/>
        <w:t xml:space="preserve"> 商丘市 </w:t>
        <w:br/>
        <w:t xml:space="preserve"> 信阳市 </w:t>
        <w:br/>
        <w:t xml:space="preserve"> 周口市 </w:t>
        <w:br/>
        <w:t xml:space="preserve"> 驻马店市 </w:t>
        <w:br/>
        <w:t xml:space="preserve"> 济源市 </w:t>
        <w:br/>
        <w:t xml:space="preserve"> 航空港区</w:t>
      </w:r>
    </w:p>
    <w:p>
      <w:r>
        <w:t>常用网站</w:t>
      </w:r>
    </w:p>
    <w:p>
      <w:r>
        <w:t xml:space="preserve">中国政府网 </w:t>
        <w:br/>
        <w:t xml:space="preserve"> 人民网 </w:t>
        <w:br/>
        <w:t xml:space="preserve"> 新华网 </w:t>
        <w:br/>
        <w:t xml:space="preserve"> 光明网 </w:t>
        <w:br/>
        <w:t xml:space="preserve"> 央视网 </w:t>
        <w:br/>
        <w:t xml:space="preserve"> 搜狐网 </w:t>
        <w:br/>
        <w:t xml:space="preserve"> 新浪网 </w:t>
        <w:br/>
        <w:t xml:space="preserve"> 凤凰网 </w:t>
        <w:br/>
        <w:t xml:space="preserve"> 大河网 </w:t>
        <w:br/>
        <w:t xml:space="preserve"> 百度 </w:t>
        <w:br/>
        <w:t xml:space="preserve"> 腾讯网 </w:t>
        <w:br/>
        <w:t xml:space="preserve"> 河南省委党校 </w:t>
        <w:br/>
        <w:t xml:space="preserve"> 河南省社会科学院 </w:t>
        <w:br/>
        <w:t xml:space="preserve"> 河南省科学院</w:t>
      </w:r>
    </w:p>
    <w:p>
      <w:r>
        <w:t>Copyright 2014-2023 www.hnsjw.gov.cn All Rights Reserved</w:t>
        <w:br/>
        <w:t>版权所有：中共河南省纪律检查委员会　　河南省监察委员会</w:t>
        <w:br/>
        <w:t>浏览人次：　　备案序号：豫ICP备2022015158号-1</w:t>
      </w:r>
    </w:p>
    <w:p>
      <w:r>
        <w:t>全国纪检监察网站</w:t>
      </w:r>
    </w:p>
    <w:p>
      <w:r>
        <w:t xml:space="preserve">中央纪委国家监委 </w:t>
        <w:br/>
        <w:t xml:space="preserve"> 北京市 </w:t>
        <w:br/>
        <w:t xml:space="preserve"> 天津市 </w:t>
        <w:br/>
        <w:t xml:space="preserve"> 河北省 </w:t>
        <w:br/>
        <w:t xml:space="preserve"> 山西省 </w:t>
        <w:br/>
        <w:t xml:space="preserve"> 内蒙古自治区 </w:t>
        <w:br/>
        <w:t xml:space="preserve"> 辽宁省 </w:t>
        <w:br/>
        <w:t xml:space="preserve"> 吉林省 </w:t>
        <w:br/>
        <w:t xml:space="preserve"> 黑龙江省 </w:t>
        <w:br/>
        <w:t xml:space="preserve"> 上海市 </w:t>
        <w:br/>
        <w:t xml:space="preserve"> 江苏省 </w:t>
        <w:br/>
        <w:t xml:space="preserve"> 浙江省 </w:t>
        <w:br/>
        <w:t xml:space="preserve"> 安徽省 </w:t>
        <w:br/>
        <w:t xml:space="preserve"> 福建省 </w:t>
        <w:br/>
        <w:t xml:space="preserve"> 江西省 </w:t>
        <w:br/>
        <w:t xml:space="preserve"> 山东省 </w:t>
        <w:br/>
        <w:t xml:space="preserve"> 河南省 </w:t>
        <w:br/>
        <w:t xml:space="preserve"> 湖北省 </w:t>
        <w:br/>
        <w:t xml:space="preserve"> 湖南省 </w:t>
        <w:br/>
        <w:t xml:space="preserve"> 广东省 </w:t>
        <w:br/>
        <w:t xml:space="preserve"> 广西壮族自治区 </w:t>
        <w:br/>
        <w:t xml:space="preserve"> 海南省 </w:t>
        <w:br/>
        <w:t xml:space="preserve"> 重庆市 </w:t>
        <w:br/>
        <w:t xml:space="preserve"> 四川省 </w:t>
        <w:br/>
        <w:t xml:space="preserve"> 贵州省 </w:t>
        <w:br/>
        <w:t xml:space="preserve"> 云南省 </w:t>
        <w:br/>
        <w:t xml:space="preserve"> 西藏自治区 </w:t>
        <w:br/>
        <w:t xml:space="preserve"> 陕西省 </w:t>
        <w:br/>
        <w:t xml:space="preserve"> 甘肃省 </w:t>
        <w:br/>
        <w:t xml:space="preserve"> 青海省 </w:t>
        <w:br/>
        <w:t xml:space="preserve"> 宁夏回族自治区 </w:t>
        <w:br/>
        <w:t xml:space="preserve"> 新疆维吾尔自治区 </w:t>
        <w:br/>
        <w:t xml:space="preserve"> 新疆生产建设兵团</w:t>
      </w:r>
    </w:p>
    <w:p>
      <w:r>
        <w:t>河南省政府网站</w:t>
      </w:r>
    </w:p>
    <w:p>
      <w:r>
        <w:t xml:space="preserve">河南省人民政府 </w:t>
        <w:br/>
        <w:t xml:space="preserve"> 省发展改革委 </w:t>
        <w:br/>
        <w:t xml:space="preserve"> 省教育厅 </w:t>
        <w:br/>
        <w:t xml:space="preserve"> 省科技厅 </w:t>
        <w:br/>
        <w:t xml:space="preserve"> 省工业和信息化厅 </w:t>
        <w:br/>
        <w:t xml:space="preserve"> 省民族宗教委 </w:t>
        <w:br/>
        <w:t xml:space="preserve"> 省公安厅 </w:t>
        <w:br/>
        <w:t xml:space="preserve"> 省民政厅 </w:t>
        <w:br/>
        <w:t xml:space="preserve"> 省司法厅 </w:t>
        <w:br/>
        <w:t xml:space="preserve"> 省财政厅 </w:t>
        <w:br/>
        <w:t xml:space="preserve"> 省人力资源社会保障厅 </w:t>
        <w:br/>
        <w:t xml:space="preserve"> 省自然资源厅 </w:t>
        <w:br/>
        <w:t xml:space="preserve"> 省生态环境厅 </w:t>
        <w:br/>
        <w:t xml:space="preserve"> 省住房城乡建设厅 </w:t>
        <w:br/>
        <w:t xml:space="preserve"> 省交通运输厅 </w:t>
        <w:br/>
        <w:t xml:space="preserve"> 省水利厅 </w:t>
        <w:br/>
        <w:t xml:space="preserve"> 省农业农村厅 </w:t>
        <w:br/>
        <w:t xml:space="preserve"> 省林业局 </w:t>
        <w:br/>
        <w:t xml:space="preserve"> 省商务厅 </w:t>
        <w:br/>
        <w:t xml:space="preserve"> 省文化和旅游厅 </w:t>
        <w:br/>
        <w:t xml:space="preserve"> 省卫生健康委 </w:t>
        <w:br/>
        <w:t xml:space="preserve"> 省退役军人厅 </w:t>
        <w:br/>
        <w:t xml:space="preserve"> 省应急厅 </w:t>
        <w:br/>
        <w:t xml:space="preserve"> 省审计厅 </w:t>
        <w:br/>
        <w:t xml:space="preserve"> 省政府国资委 </w:t>
        <w:br/>
        <w:t xml:space="preserve"> 省市场监管局 </w:t>
        <w:br/>
        <w:t xml:space="preserve"> 省广电局 </w:t>
        <w:br/>
        <w:t xml:space="preserve"> 省体育局 </w:t>
        <w:br/>
        <w:t xml:space="preserve"> 省统计局 </w:t>
        <w:br/>
        <w:t xml:space="preserve"> 省粮食和储备局 </w:t>
        <w:br/>
        <w:t xml:space="preserve"> 省医保局 </w:t>
        <w:br/>
        <w:t xml:space="preserve"> 省事管局 </w:t>
        <w:br/>
        <w:t xml:space="preserve"> 省人防办 </w:t>
        <w:br/>
        <w:t xml:space="preserve"> 省地方金融监管局 </w:t>
        <w:br/>
        <w:t xml:space="preserve"> 省政府研究室 </w:t>
        <w:br/>
        <w:t xml:space="preserve"> 省扶贫办 </w:t>
        <w:br/>
        <w:t xml:space="preserve"> 省信访局 </w:t>
        <w:br/>
        <w:t xml:space="preserve"> 省大数据局 </w:t>
        <w:br/>
        <w:t xml:space="preserve"> 省能源局 </w:t>
        <w:br/>
        <w:t xml:space="preserve"> 省监狱管理局 </w:t>
        <w:br/>
        <w:t xml:space="preserve"> 省文物局</w:t>
      </w:r>
    </w:p>
    <w:p>
      <w:r>
        <w:t>省辖市纪委监委网站</w:t>
      </w:r>
    </w:p>
    <w:p>
      <w:r>
        <w:t xml:space="preserve">郑州市 </w:t>
        <w:br/>
        <w:t xml:space="preserve"> 开封市 </w:t>
        <w:br/>
        <w:t xml:space="preserve"> 洛阳市 </w:t>
        <w:br/>
        <w:t xml:space="preserve"> 平顶山市 </w:t>
        <w:br/>
        <w:t xml:space="preserve"> 安阳市 </w:t>
        <w:br/>
        <w:t xml:space="preserve"> 鹤壁市 </w:t>
        <w:br/>
        <w:t xml:space="preserve"> 新乡市 </w:t>
        <w:br/>
        <w:t xml:space="preserve"> 焦作市 </w:t>
        <w:br/>
        <w:t xml:space="preserve"> 濮阳市 </w:t>
        <w:br/>
        <w:t xml:space="preserve"> 许昌市 </w:t>
        <w:br/>
        <w:t xml:space="preserve"> 漯河市 </w:t>
        <w:br/>
        <w:t xml:space="preserve"> 三门峡市 </w:t>
        <w:br/>
        <w:t xml:space="preserve"> 南阳市 </w:t>
        <w:br/>
        <w:t xml:space="preserve"> 商丘市 </w:t>
        <w:br/>
        <w:t xml:space="preserve"> 信阳市 </w:t>
        <w:br/>
        <w:t xml:space="preserve"> 周口市 </w:t>
        <w:br/>
        <w:t xml:space="preserve"> 驻马店市 </w:t>
        <w:br/>
        <w:t xml:space="preserve"> 济源市 </w:t>
        <w:br/>
        <w:t xml:space="preserve"> 航空港区</w:t>
      </w:r>
    </w:p>
    <w:p>
      <w:r>
        <w:t>常用网站</w:t>
      </w:r>
    </w:p>
    <w:p>
      <w:r>
        <w:t xml:space="preserve">中国政府网 </w:t>
        <w:br/>
        <w:t xml:space="preserve"> 人民网 </w:t>
        <w:br/>
        <w:t xml:space="preserve"> 新华网 </w:t>
        <w:br/>
        <w:t xml:space="preserve"> 光明网 </w:t>
        <w:br/>
        <w:t xml:space="preserve"> 央视网 </w:t>
        <w:br/>
        <w:t xml:space="preserve"> 搜狐网 </w:t>
        <w:br/>
        <w:t xml:space="preserve"> 新浪网 </w:t>
        <w:br/>
        <w:t xml:space="preserve"> 凤凰网 </w:t>
        <w:br/>
        <w:t xml:space="preserve"> 大河网 </w:t>
        <w:br/>
        <w:t xml:space="preserve"> 百度 </w:t>
        <w:br/>
        <w:t xml:space="preserve"> 腾讯网 </w:t>
        <w:br/>
        <w:t xml:space="preserve"> 河南省委党校 </w:t>
        <w:br/>
        <w:t xml:space="preserve"> 河南省社会科学院 </w:t>
        <w:br/>
        <w:t xml:space="preserve"> 河南省科学院</w:t>
      </w:r>
    </w:p>
    <w:p>
      <w:r>
        <w:t>Copyright 2014-2023 www.hnsjw.gov.cn All Rights Reserved</w:t>
        <w:br/>
        <w:t>版权所有：中共河南省纪律检查委员会　　河南省监察委员会</w:t>
        <w:br/>
        <w:t>浏览人次：　　备案序号：豫ICP备2022015158号-1</w:t>
      </w:r>
    </w:p>
    <w:p>
      <w:r>
        <w:t>全国纪检监察网站</w:t>
      </w:r>
    </w:p>
    <w:p>
      <w:r>
        <w:t xml:space="preserve">中央纪委国家监委 </w:t>
        <w:br/>
        <w:t xml:space="preserve"> 北京市 </w:t>
        <w:br/>
        <w:t xml:space="preserve"> 天津市 </w:t>
        <w:br/>
        <w:t xml:space="preserve"> 河北省 </w:t>
        <w:br/>
        <w:t xml:space="preserve"> 山西省 </w:t>
        <w:br/>
        <w:t xml:space="preserve"> 内蒙古自治区 </w:t>
        <w:br/>
        <w:t xml:space="preserve"> 辽宁省 </w:t>
        <w:br/>
        <w:t xml:space="preserve"> 吉林省 </w:t>
        <w:br/>
        <w:t xml:space="preserve"> 黑龙江省 </w:t>
        <w:br/>
        <w:t xml:space="preserve"> 上海市 </w:t>
        <w:br/>
        <w:t xml:space="preserve"> 江苏省 </w:t>
        <w:br/>
        <w:t xml:space="preserve"> 浙江省 </w:t>
        <w:br/>
        <w:t xml:space="preserve"> 安徽省 </w:t>
        <w:br/>
        <w:t xml:space="preserve"> 福建省 </w:t>
        <w:br/>
        <w:t xml:space="preserve"> 江西省 </w:t>
        <w:br/>
        <w:t xml:space="preserve"> 山东省 </w:t>
        <w:br/>
        <w:t xml:space="preserve"> 河南省 </w:t>
        <w:br/>
        <w:t xml:space="preserve"> 湖北省 </w:t>
        <w:br/>
        <w:t xml:space="preserve"> 湖南省 </w:t>
        <w:br/>
        <w:t xml:space="preserve"> 广东省 </w:t>
        <w:br/>
        <w:t xml:space="preserve"> 广西壮族自治区 </w:t>
        <w:br/>
        <w:t xml:space="preserve"> 海南省 </w:t>
        <w:br/>
        <w:t xml:space="preserve"> 重庆市 </w:t>
        <w:br/>
        <w:t xml:space="preserve"> 四川省 </w:t>
        <w:br/>
        <w:t xml:space="preserve"> 贵州省 </w:t>
        <w:br/>
        <w:t xml:space="preserve"> 云南省 </w:t>
        <w:br/>
        <w:t xml:space="preserve"> 西藏自治区 </w:t>
        <w:br/>
        <w:t xml:space="preserve"> 陕西省 </w:t>
        <w:br/>
        <w:t xml:space="preserve"> 甘肃省 </w:t>
        <w:br/>
        <w:t xml:space="preserve"> 青海省 </w:t>
        <w:br/>
        <w:t xml:space="preserve"> 宁夏回族自治区 </w:t>
        <w:br/>
        <w:t xml:space="preserve"> 新疆维吾尔自治区 </w:t>
        <w:br/>
        <w:t xml:space="preserve"> 新疆生产建设兵团</w:t>
      </w:r>
    </w:p>
    <w:p>
      <w:r>
        <w:t>河南省政府网站</w:t>
      </w:r>
    </w:p>
    <w:p>
      <w:r>
        <w:t xml:space="preserve">河南省人民政府 </w:t>
        <w:br/>
        <w:t xml:space="preserve"> 省发展改革委 </w:t>
        <w:br/>
        <w:t xml:space="preserve"> 省教育厅 </w:t>
        <w:br/>
        <w:t xml:space="preserve"> 省科技厅 </w:t>
        <w:br/>
        <w:t xml:space="preserve"> 省工业和信息化厅 </w:t>
        <w:br/>
        <w:t xml:space="preserve"> 省民族宗教委 </w:t>
        <w:br/>
        <w:t xml:space="preserve"> 省公安厅 </w:t>
        <w:br/>
        <w:t xml:space="preserve"> 省民政厅 </w:t>
        <w:br/>
        <w:t xml:space="preserve"> 省司法厅 </w:t>
        <w:br/>
        <w:t xml:space="preserve"> 省财政厅 </w:t>
        <w:br/>
        <w:t xml:space="preserve"> 省人力资源社会保障厅 </w:t>
        <w:br/>
        <w:t xml:space="preserve"> 省自然资源厅 </w:t>
        <w:br/>
        <w:t xml:space="preserve"> 省生态环境厅 </w:t>
        <w:br/>
        <w:t xml:space="preserve"> 省住房城乡建设厅 </w:t>
        <w:br/>
        <w:t xml:space="preserve"> 省交通运输厅 </w:t>
        <w:br/>
        <w:t xml:space="preserve"> 省水利厅 </w:t>
        <w:br/>
        <w:t xml:space="preserve"> 省农业农村厅 </w:t>
        <w:br/>
        <w:t xml:space="preserve"> 省林业局 </w:t>
        <w:br/>
        <w:t xml:space="preserve"> 省商务厅 </w:t>
        <w:br/>
        <w:t xml:space="preserve"> 省文化和旅游厅 </w:t>
        <w:br/>
        <w:t xml:space="preserve"> 省卫生健康委 </w:t>
        <w:br/>
        <w:t xml:space="preserve"> 省退役军人厅 </w:t>
        <w:br/>
        <w:t xml:space="preserve"> 省应急厅 </w:t>
        <w:br/>
        <w:t xml:space="preserve"> 省审计厅 </w:t>
        <w:br/>
        <w:t xml:space="preserve"> 省政府国资委 </w:t>
        <w:br/>
        <w:t xml:space="preserve"> 省市场监管局 </w:t>
        <w:br/>
        <w:t xml:space="preserve"> 省广电局 </w:t>
        <w:br/>
        <w:t xml:space="preserve"> 省体育局 </w:t>
        <w:br/>
        <w:t xml:space="preserve"> 省统计局 </w:t>
        <w:br/>
        <w:t xml:space="preserve"> 省粮食和储备局 </w:t>
        <w:br/>
        <w:t xml:space="preserve"> 省医保局 </w:t>
        <w:br/>
        <w:t xml:space="preserve"> 省事管局 </w:t>
        <w:br/>
        <w:t xml:space="preserve"> 省人防办 </w:t>
        <w:br/>
        <w:t xml:space="preserve"> 省地方金融监管局 </w:t>
        <w:br/>
        <w:t xml:space="preserve"> 省政府研究室 </w:t>
        <w:br/>
        <w:t xml:space="preserve"> 省扶贫办 </w:t>
        <w:br/>
        <w:t xml:space="preserve"> 省信访局 </w:t>
        <w:br/>
        <w:t xml:space="preserve"> 省大数据局 </w:t>
        <w:br/>
        <w:t xml:space="preserve"> 省能源局 </w:t>
        <w:br/>
        <w:t xml:space="preserve"> 省监狱管理局 </w:t>
        <w:br/>
        <w:t xml:space="preserve"> 省文物局</w:t>
      </w:r>
    </w:p>
    <w:p>
      <w:r>
        <w:t>省辖市纪委监委网站</w:t>
      </w:r>
    </w:p>
    <w:p>
      <w:r>
        <w:t xml:space="preserve">郑州市 </w:t>
        <w:br/>
        <w:t xml:space="preserve"> 开封市 </w:t>
        <w:br/>
        <w:t xml:space="preserve"> 洛阳市 </w:t>
        <w:br/>
        <w:t xml:space="preserve"> 平顶山市 </w:t>
        <w:br/>
        <w:t xml:space="preserve"> 安阳市 </w:t>
        <w:br/>
        <w:t xml:space="preserve"> 鹤壁市 </w:t>
        <w:br/>
        <w:t xml:space="preserve"> 新乡市 </w:t>
        <w:br/>
        <w:t xml:space="preserve"> 焦作市 </w:t>
        <w:br/>
        <w:t xml:space="preserve"> 濮阳市 </w:t>
        <w:br/>
        <w:t xml:space="preserve"> 许昌市 </w:t>
        <w:br/>
        <w:t xml:space="preserve"> 漯河市 </w:t>
        <w:br/>
        <w:t xml:space="preserve"> 三门峡市 </w:t>
        <w:br/>
        <w:t xml:space="preserve"> 南阳市 </w:t>
        <w:br/>
        <w:t xml:space="preserve"> 商丘市 </w:t>
        <w:br/>
        <w:t xml:space="preserve"> 信阳市 </w:t>
        <w:br/>
        <w:t xml:space="preserve"> 周口市 </w:t>
        <w:br/>
        <w:t xml:space="preserve"> 驻马店市 </w:t>
        <w:br/>
        <w:t xml:space="preserve"> 济源市 </w:t>
        <w:br/>
        <w:t xml:space="preserve"> 航空港区</w:t>
      </w:r>
    </w:p>
    <w:p>
      <w:r>
        <w:t>常用网站</w:t>
      </w:r>
    </w:p>
    <w:p>
      <w:r>
        <w:t xml:space="preserve">中国政府网 </w:t>
        <w:br/>
        <w:t xml:space="preserve"> 人民网 </w:t>
        <w:br/>
        <w:t xml:space="preserve"> 新华网 </w:t>
        <w:br/>
        <w:t xml:space="preserve"> 光明网 </w:t>
        <w:br/>
        <w:t xml:space="preserve"> 央视网 </w:t>
        <w:br/>
        <w:t xml:space="preserve"> 搜狐网 </w:t>
        <w:br/>
        <w:t xml:space="preserve"> 新浪网 </w:t>
        <w:br/>
        <w:t xml:space="preserve"> 凤凰网 </w:t>
        <w:br/>
        <w:t xml:space="preserve"> 大河网 </w:t>
        <w:br/>
        <w:t xml:space="preserve"> 百度 </w:t>
        <w:br/>
        <w:t xml:space="preserve"> 腾讯网 </w:t>
        <w:br/>
        <w:t xml:space="preserve"> 河南省委党校 </w:t>
        <w:br/>
        <w:t xml:space="preserve"> 河南省社会科学院 </w:t>
        <w:br/>
        <w:t xml:space="preserve"> 河南省科学院</w:t>
      </w:r>
    </w:p>
    <w:p>
      <w:r>
        <w:t>Copyright 2014-2023 www.hnsjw.gov.cn All Rights Reserved</w:t>
        <w:br/>
        <w:t>版权所有：中共河南省纪律检查委员会　　河南省监察委员会</w:t>
        <w:br/>
        <w:t>浏览人次：　　备案序号：豫ICP备2022015158号-1</w:t>
      </w:r>
    </w:p>
    <w:p>
      <w:r>
        <w:t>全国纪检监察网站</w:t>
      </w:r>
    </w:p>
    <w:p>
      <w:r>
        <w:t xml:space="preserve">中央纪委国家监委 </w:t>
        <w:br/>
        <w:t xml:space="preserve"> 北京市 </w:t>
        <w:br/>
        <w:t xml:space="preserve"> 天津市 </w:t>
        <w:br/>
        <w:t xml:space="preserve"> 河北省 </w:t>
        <w:br/>
        <w:t xml:space="preserve"> 山西省 </w:t>
        <w:br/>
        <w:t xml:space="preserve"> 内蒙古自治区 </w:t>
        <w:br/>
        <w:t xml:space="preserve"> 辽宁省 </w:t>
        <w:br/>
        <w:t xml:space="preserve"> 吉林省 </w:t>
        <w:br/>
        <w:t xml:space="preserve"> 黑龙江省 </w:t>
        <w:br/>
        <w:t xml:space="preserve"> 上海市 </w:t>
        <w:br/>
        <w:t xml:space="preserve"> 江苏省 </w:t>
        <w:br/>
        <w:t xml:space="preserve"> 浙江省 </w:t>
        <w:br/>
        <w:t xml:space="preserve"> 安徽省 </w:t>
        <w:br/>
        <w:t xml:space="preserve"> 福建省 </w:t>
        <w:br/>
        <w:t xml:space="preserve"> 江西省 </w:t>
        <w:br/>
        <w:t xml:space="preserve"> 山东省 </w:t>
        <w:br/>
        <w:t xml:space="preserve"> 河南省 </w:t>
        <w:br/>
        <w:t xml:space="preserve"> 湖北省 </w:t>
        <w:br/>
        <w:t xml:space="preserve"> 湖南省 </w:t>
        <w:br/>
        <w:t xml:space="preserve"> 广东省 </w:t>
        <w:br/>
        <w:t xml:space="preserve"> 广西壮族自治区 </w:t>
        <w:br/>
        <w:t xml:space="preserve"> 海南省 </w:t>
        <w:br/>
        <w:t xml:space="preserve"> 重庆市 </w:t>
        <w:br/>
        <w:t xml:space="preserve"> 四川省 </w:t>
        <w:br/>
        <w:t xml:space="preserve"> 贵州省 </w:t>
        <w:br/>
        <w:t xml:space="preserve"> 云南省 </w:t>
        <w:br/>
        <w:t xml:space="preserve"> 西藏自治区 </w:t>
        <w:br/>
        <w:t xml:space="preserve"> 陕西省 </w:t>
        <w:br/>
        <w:t xml:space="preserve"> 甘肃省 </w:t>
        <w:br/>
        <w:t xml:space="preserve"> 青海省 </w:t>
        <w:br/>
        <w:t xml:space="preserve"> 宁夏回族自治区 </w:t>
        <w:br/>
        <w:t xml:space="preserve"> 新疆维吾尔自治区 </w:t>
        <w:br/>
        <w:t xml:space="preserve"> 新疆生产建设兵团</w:t>
      </w:r>
    </w:p>
    <w:p>
      <w:r>
        <w:t>河南省政府网站</w:t>
      </w:r>
    </w:p>
    <w:p>
      <w:r>
        <w:t xml:space="preserve">河南省人民政府 </w:t>
        <w:br/>
        <w:t xml:space="preserve"> 省发展改革委 </w:t>
        <w:br/>
        <w:t xml:space="preserve"> 省教育厅 </w:t>
        <w:br/>
        <w:t xml:space="preserve"> 省科技厅 </w:t>
        <w:br/>
        <w:t xml:space="preserve"> 省工业和信息化厅 </w:t>
        <w:br/>
        <w:t xml:space="preserve"> 省民族宗教委 </w:t>
        <w:br/>
        <w:t xml:space="preserve"> 省公安厅 </w:t>
        <w:br/>
        <w:t xml:space="preserve"> 省民政厅 </w:t>
        <w:br/>
        <w:t xml:space="preserve"> 省司法厅 </w:t>
        <w:br/>
        <w:t xml:space="preserve"> 省财政厅 </w:t>
        <w:br/>
        <w:t xml:space="preserve"> 省人力资源社会保障厅 </w:t>
        <w:br/>
        <w:t xml:space="preserve"> 省自然资源厅 </w:t>
        <w:br/>
        <w:t xml:space="preserve"> 省生态环境厅 </w:t>
        <w:br/>
        <w:t xml:space="preserve"> 省住房城乡建设厅 </w:t>
        <w:br/>
        <w:t xml:space="preserve"> 省交通运输厅 </w:t>
        <w:br/>
        <w:t xml:space="preserve"> 省水利厅 </w:t>
        <w:br/>
        <w:t xml:space="preserve"> 省农业农村厅 </w:t>
        <w:br/>
        <w:t xml:space="preserve"> 省林业局 </w:t>
        <w:br/>
        <w:t xml:space="preserve"> 省商务厅 </w:t>
        <w:br/>
        <w:t xml:space="preserve"> 省文化和旅游厅 </w:t>
        <w:br/>
        <w:t xml:space="preserve"> 省卫生健康委 </w:t>
        <w:br/>
        <w:t xml:space="preserve"> 省退役军人厅 </w:t>
        <w:br/>
        <w:t xml:space="preserve"> 省应急厅 </w:t>
        <w:br/>
        <w:t xml:space="preserve"> 省审计厅 </w:t>
        <w:br/>
        <w:t xml:space="preserve"> 省政府国资委 </w:t>
        <w:br/>
        <w:t xml:space="preserve"> 省市场监管局 </w:t>
        <w:br/>
        <w:t xml:space="preserve"> 省广电局 </w:t>
        <w:br/>
        <w:t xml:space="preserve"> 省体育局 </w:t>
        <w:br/>
        <w:t xml:space="preserve"> 省统计局 </w:t>
        <w:br/>
        <w:t xml:space="preserve"> 省粮食和储备局 </w:t>
        <w:br/>
        <w:t xml:space="preserve"> 省医保局 </w:t>
        <w:br/>
        <w:t xml:space="preserve"> 省事管局 </w:t>
        <w:br/>
        <w:t xml:space="preserve"> 省人防办 </w:t>
        <w:br/>
        <w:t xml:space="preserve"> 省地方金融监管局 </w:t>
        <w:br/>
        <w:t xml:space="preserve"> 省政府研究室 </w:t>
        <w:br/>
        <w:t xml:space="preserve"> 省扶贫办 </w:t>
        <w:br/>
        <w:t xml:space="preserve"> 省信访局 </w:t>
        <w:br/>
        <w:t xml:space="preserve"> 省大数据局 </w:t>
        <w:br/>
        <w:t xml:space="preserve"> 省能源局 </w:t>
        <w:br/>
        <w:t xml:space="preserve"> 省监狱管理局 </w:t>
        <w:br/>
        <w:t xml:space="preserve"> 省文物局</w:t>
      </w:r>
    </w:p>
    <w:p>
      <w:r>
        <w:t>省辖市纪委监委网站</w:t>
      </w:r>
    </w:p>
    <w:p>
      <w:r>
        <w:t xml:space="preserve">郑州市 </w:t>
        <w:br/>
        <w:t xml:space="preserve"> 开封市 </w:t>
        <w:br/>
        <w:t xml:space="preserve"> 洛阳市 </w:t>
        <w:br/>
        <w:t xml:space="preserve"> 平顶山市 </w:t>
        <w:br/>
        <w:t xml:space="preserve"> 安阳市 </w:t>
        <w:br/>
        <w:t xml:space="preserve"> 鹤壁市 </w:t>
        <w:br/>
        <w:t xml:space="preserve"> 新乡市 </w:t>
        <w:br/>
        <w:t xml:space="preserve"> 焦作市 </w:t>
        <w:br/>
        <w:t xml:space="preserve"> 濮阳市 </w:t>
        <w:br/>
        <w:t xml:space="preserve"> 许昌市 </w:t>
        <w:br/>
        <w:t xml:space="preserve"> 漯河市 </w:t>
        <w:br/>
        <w:t xml:space="preserve"> 三门峡市 </w:t>
        <w:br/>
        <w:t xml:space="preserve"> 南阳市 </w:t>
        <w:br/>
        <w:t xml:space="preserve"> 商丘市 </w:t>
        <w:br/>
        <w:t xml:space="preserve"> 信阳市 </w:t>
        <w:br/>
        <w:t xml:space="preserve"> 周口市 </w:t>
        <w:br/>
        <w:t xml:space="preserve"> 驻马店市 </w:t>
        <w:br/>
        <w:t xml:space="preserve"> 济源市 </w:t>
        <w:br/>
        <w:t xml:space="preserve"> 航空港区</w:t>
      </w:r>
    </w:p>
    <w:p>
      <w:r>
        <w:t>常用网站</w:t>
      </w:r>
    </w:p>
    <w:p>
      <w:r>
        <w:t xml:space="preserve">中国政府网 </w:t>
        <w:br/>
        <w:t xml:space="preserve"> 人民网 </w:t>
        <w:br/>
        <w:t xml:space="preserve"> 新华网 </w:t>
        <w:br/>
        <w:t xml:space="preserve"> 光明网 </w:t>
        <w:br/>
        <w:t xml:space="preserve"> 央视网 </w:t>
        <w:br/>
        <w:t xml:space="preserve"> 搜狐网 </w:t>
        <w:br/>
        <w:t xml:space="preserve"> 新浪网 </w:t>
        <w:br/>
        <w:t xml:space="preserve"> 凤凰网 </w:t>
        <w:br/>
        <w:t xml:space="preserve"> 大河网 </w:t>
        <w:br/>
        <w:t xml:space="preserve"> 百度 </w:t>
        <w:br/>
        <w:t xml:space="preserve"> 腾讯网 </w:t>
        <w:br/>
        <w:t xml:space="preserve"> 河南省委党校 </w:t>
        <w:br/>
        <w:t xml:space="preserve"> 河南省社会科学院 </w:t>
        <w:br/>
        <w:t xml:space="preserve"> 河南省科学院</w:t>
      </w:r>
    </w:p>
    <w:p>
      <w:r>
        <w:t>Copyright 2014-2023 www.hnsjw.gov.cn All Rights Reserved</w:t>
        <w:br/>
        <w:t>版权所有：中共河南省纪律检查委员会　　河南省监察委员会</w:t>
        <w:br/>
        <w:t>浏览人次：　　备案序号：豫ICP备2022015158号-1</w:t>
      </w:r>
    </w:p>
    <w:p>
      <w:r>
        <w:t>全国纪检监察网站</w:t>
      </w:r>
    </w:p>
    <w:p>
      <w:r>
        <w:t xml:space="preserve">中央纪委国家监委 </w:t>
        <w:br/>
        <w:t xml:space="preserve"> 北京市 </w:t>
        <w:br/>
        <w:t xml:space="preserve"> 天津市 </w:t>
        <w:br/>
        <w:t xml:space="preserve"> 河北省 </w:t>
        <w:br/>
        <w:t xml:space="preserve"> 山西省 </w:t>
        <w:br/>
        <w:t xml:space="preserve"> 内蒙古自治区 </w:t>
        <w:br/>
        <w:t xml:space="preserve"> 辽宁省 </w:t>
        <w:br/>
        <w:t xml:space="preserve"> 吉林省 </w:t>
        <w:br/>
        <w:t xml:space="preserve"> 黑龙江省 </w:t>
        <w:br/>
        <w:t xml:space="preserve"> 上海市 </w:t>
        <w:br/>
        <w:t xml:space="preserve"> 江苏省 </w:t>
        <w:br/>
        <w:t xml:space="preserve"> 浙江省 </w:t>
        <w:br/>
        <w:t xml:space="preserve"> 安徽省 </w:t>
        <w:br/>
        <w:t xml:space="preserve"> 福建省 </w:t>
        <w:br/>
        <w:t xml:space="preserve"> 江西省 </w:t>
        <w:br/>
        <w:t xml:space="preserve"> 山东省 </w:t>
        <w:br/>
        <w:t xml:space="preserve"> 河南省 </w:t>
        <w:br/>
        <w:t xml:space="preserve"> 湖北省 </w:t>
        <w:br/>
        <w:t xml:space="preserve"> 湖南省 </w:t>
        <w:br/>
        <w:t xml:space="preserve"> 广东省 </w:t>
        <w:br/>
        <w:t xml:space="preserve"> 广西壮族自治区 </w:t>
        <w:br/>
        <w:t xml:space="preserve"> 海南省 </w:t>
        <w:br/>
        <w:t xml:space="preserve"> 重庆市 </w:t>
        <w:br/>
        <w:t xml:space="preserve"> 四川省 </w:t>
        <w:br/>
        <w:t xml:space="preserve"> 贵州省 </w:t>
        <w:br/>
        <w:t xml:space="preserve"> 云南省 </w:t>
        <w:br/>
        <w:t xml:space="preserve"> 西藏自治区 </w:t>
        <w:br/>
        <w:t xml:space="preserve"> 陕西省 </w:t>
        <w:br/>
        <w:t xml:space="preserve"> 甘肃省 </w:t>
        <w:br/>
        <w:t xml:space="preserve"> 青海省 </w:t>
        <w:br/>
        <w:t xml:space="preserve"> 宁夏回族自治区 </w:t>
        <w:br/>
        <w:t xml:space="preserve"> 新疆维吾尔自治区 </w:t>
        <w:br/>
        <w:t xml:space="preserve"> 新疆生产建设兵团</w:t>
      </w:r>
    </w:p>
    <w:p>
      <w:r>
        <w:t>河南省政府网站</w:t>
      </w:r>
    </w:p>
    <w:p>
      <w:r>
        <w:t xml:space="preserve">河南省人民政府 </w:t>
        <w:br/>
        <w:t xml:space="preserve"> 省发展改革委 </w:t>
        <w:br/>
        <w:t xml:space="preserve"> 省教育厅 </w:t>
        <w:br/>
        <w:t xml:space="preserve"> 省科技厅 </w:t>
        <w:br/>
        <w:t xml:space="preserve"> 省工业和信息化厅 </w:t>
        <w:br/>
        <w:t xml:space="preserve"> 省民族宗教委 </w:t>
        <w:br/>
        <w:t xml:space="preserve"> 省公安厅 </w:t>
        <w:br/>
        <w:t xml:space="preserve"> 省民政厅 </w:t>
        <w:br/>
        <w:t xml:space="preserve"> 省司法厅 </w:t>
        <w:br/>
        <w:t xml:space="preserve"> 省财政厅 </w:t>
        <w:br/>
        <w:t xml:space="preserve"> 省人力资源社会保障厅 </w:t>
        <w:br/>
        <w:t xml:space="preserve"> 省自然资源厅 </w:t>
        <w:br/>
        <w:t xml:space="preserve"> 省生态环境厅 </w:t>
        <w:br/>
        <w:t xml:space="preserve"> 省住房城乡建设厅 </w:t>
        <w:br/>
        <w:t xml:space="preserve"> 省交通运输厅 </w:t>
        <w:br/>
        <w:t xml:space="preserve"> 省水利厅 </w:t>
        <w:br/>
        <w:t xml:space="preserve"> 省农业农村厅 </w:t>
        <w:br/>
        <w:t xml:space="preserve"> 省林业局 </w:t>
        <w:br/>
        <w:t xml:space="preserve"> 省商务厅 </w:t>
        <w:br/>
        <w:t xml:space="preserve"> 省文化和旅游厅 </w:t>
        <w:br/>
        <w:t xml:space="preserve"> 省卫生健康委 </w:t>
        <w:br/>
        <w:t xml:space="preserve"> 省退役军人厅 </w:t>
        <w:br/>
        <w:t xml:space="preserve"> 省应急厅 </w:t>
        <w:br/>
        <w:t xml:space="preserve"> 省审计厅 </w:t>
        <w:br/>
        <w:t xml:space="preserve"> 省政府国资委 </w:t>
        <w:br/>
        <w:t xml:space="preserve"> 省市场监管局 </w:t>
        <w:br/>
        <w:t xml:space="preserve"> 省广电局 </w:t>
        <w:br/>
        <w:t xml:space="preserve"> 省体育局 </w:t>
        <w:br/>
        <w:t xml:space="preserve"> 省统计局 </w:t>
        <w:br/>
        <w:t xml:space="preserve"> 省粮食和储备局 </w:t>
        <w:br/>
        <w:t xml:space="preserve"> 省医保局 </w:t>
        <w:br/>
        <w:t xml:space="preserve"> 省事管局 </w:t>
        <w:br/>
        <w:t xml:space="preserve"> 省人防办 </w:t>
        <w:br/>
        <w:t xml:space="preserve"> 省地方金融监管局 </w:t>
        <w:br/>
        <w:t xml:space="preserve"> 省政府研究室 </w:t>
        <w:br/>
        <w:t xml:space="preserve"> 省扶贫办 </w:t>
        <w:br/>
        <w:t xml:space="preserve"> 省信访局 </w:t>
        <w:br/>
        <w:t xml:space="preserve"> 省大数据局 </w:t>
        <w:br/>
        <w:t xml:space="preserve"> 省能源局 </w:t>
        <w:br/>
        <w:t xml:space="preserve"> 省监狱管理局 </w:t>
        <w:br/>
        <w:t xml:space="preserve"> 省文物局</w:t>
      </w:r>
    </w:p>
    <w:p>
      <w:r>
        <w:t>省辖市纪委监委网站</w:t>
      </w:r>
    </w:p>
    <w:p>
      <w:r>
        <w:t xml:space="preserve">郑州市 </w:t>
        <w:br/>
        <w:t xml:space="preserve"> 开封市 </w:t>
        <w:br/>
        <w:t xml:space="preserve"> 洛阳市 </w:t>
        <w:br/>
        <w:t xml:space="preserve"> 平顶山市 </w:t>
        <w:br/>
        <w:t xml:space="preserve"> 安阳市 </w:t>
        <w:br/>
        <w:t xml:space="preserve"> 鹤壁市 </w:t>
        <w:br/>
        <w:t xml:space="preserve"> 新乡市 </w:t>
        <w:br/>
        <w:t xml:space="preserve"> 焦作市 </w:t>
        <w:br/>
        <w:t xml:space="preserve"> 濮阳市 </w:t>
        <w:br/>
        <w:t xml:space="preserve"> 许昌市 </w:t>
        <w:br/>
        <w:t xml:space="preserve"> 漯河市 </w:t>
        <w:br/>
        <w:t xml:space="preserve"> 三门峡市 </w:t>
        <w:br/>
        <w:t xml:space="preserve"> 南阳市 </w:t>
        <w:br/>
        <w:t xml:space="preserve"> 商丘市 </w:t>
        <w:br/>
        <w:t xml:space="preserve"> 信阳市 </w:t>
        <w:br/>
        <w:t xml:space="preserve"> 周口市 </w:t>
        <w:br/>
        <w:t xml:space="preserve"> 驻马店市 </w:t>
        <w:br/>
        <w:t xml:space="preserve"> 济源市 </w:t>
        <w:br/>
        <w:t xml:space="preserve"> 航空港区</w:t>
      </w:r>
    </w:p>
    <w:p>
      <w:r>
        <w:t>常用网站</w:t>
      </w:r>
    </w:p>
    <w:p>
      <w:r>
        <w:t xml:space="preserve">中国政府网 </w:t>
        <w:br/>
        <w:t xml:space="preserve"> 人民网 </w:t>
        <w:br/>
        <w:t xml:space="preserve"> 新华网 </w:t>
        <w:br/>
        <w:t xml:space="preserve"> 光明网 </w:t>
        <w:br/>
        <w:t xml:space="preserve"> 央视网 </w:t>
        <w:br/>
        <w:t xml:space="preserve"> 搜狐网 </w:t>
        <w:br/>
        <w:t xml:space="preserve"> 新浪网 </w:t>
        <w:br/>
        <w:t xml:space="preserve"> 凤凰网 </w:t>
        <w:br/>
        <w:t xml:space="preserve"> 大河网 </w:t>
        <w:br/>
        <w:t xml:space="preserve"> 百度 </w:t>
        <w:br/>
        <w:t xml:space="preserve"> 腾讯网 </w:t>
        <w:br/>
        <w:t xml:space="preserve"> 河南省委党校 </w:t>
        <w:br/>
        <w:t xml:space="preserve"> 河南省社会科学院 </w:t>
        <w:br/>
        <w:t xml:space="preserve"> 河南省科学院</w:t>
      </w:r>
    </w:p>
    <w:p>
      <w:r>
        <w:t>全国纪检监察网站</w:t>
      </w:r>
    </w:p>
    <w:p>
      <w:r>
        <w:t xml:space="preserve">中央纪委国家监委 </w:t>
        <w:br/>
        <w:t xml:space="preserve"> 北京市 </w:t>
        <w:br/>
        <w:t xml:space="preserve"> 天津市 </w:t>
        <w:br/>
        <w:t xml:space="preserve"> 河北省 </w:t>
        <w:br/>
        <w:t xml:space="preserve"> 山西省 </w:t>
        <w:br/>
        <w:t xml:space="preserve"> 内蒙古自治区 </w:t>
        <w:br/>
        <w:t xml:space="preserve"> 辽宁省 </w:t>
        <w:br/>
        <w:t xml:space="preserve"> 吉林省 </w:t>
        <w:br/>
        <w:t xml:space="preserve"> 黑龙江省 </w:t>
        <w:br/>
        <w:t xml:space="preserve"> 上海市 </w:t>
        <w:br/>
        <w:t xml:space="preserve"> 江苏省 </w:t>
        <w:br/>
        <w:t xml:space="preserve"> 浙江省 </w:t>
        <w:br/>
        <w:t xml:space="preserve"> 安徽省 </w:t>
        <w:br/>
        <w:t xml:space="preserve"> 福建省 </w:t>
        <w:br/>
        <w:t xml:space="preserve"> 江西省 </w:t>
        <w:br/>
        <w:t xml:space="preserve"> 山东省 </w:t>
        <w:br/>
        <w:t xml:space="preserve"> 河南省 </w:t>
        <w:br/>
        <w:t xml:space="preserve"> 湖北省 </w:t>
        <w:br/>
        <w:t xml:space="preserve"> 湖南省 </w:t>
        <w:br/>
        <w:t xml:space="preserve"> 广东省 </w:t>
        <w:br/>
        <w:t xml:space="preserve"> 广西壮族自治区 </w:t>
        <w:br/>
        <w:t xml:space="preserve"> 海南省 </w:t>
        <w:br/>
        <w:t xml:space="preserve"> 重庆市 </w:t>
        <w:br/>
        <w:t xml:space="preserve"> 四川省 </w:t>
        <w:br/>
        <w:t xml:space="preserve"> 贵州省 </w:t>
        <w:br/>
        <w:t xml:space="preserve"> 云南省 </w:t>
        <w:br/>
        <w:t xml:space="preserve"> 西藏自治区 </w:t>
        <w:br/>
        <w:t xml:space="preserve"> 陕西省 </w:t>
        <w:br/>
        <w:t xml:space="preserve"> 甘肃省 </w:t>
        <w:br/>
        <w:t xml:space="preserve"> 青海省 </w:t>
        <w:br/>
        <w:t xml:space="preserve"> 宁夏回族自治区 </w:t>
        <w:br/>
        <w:t xml:space="preserve"> 新疆维吾尔自治区 </w:t>
        <w:br/>
        <w:t xml:space="preserve"> 新疆生产建设兵团</w:t>
      </w:r>
    </w:p>
    <w:p>
      <w:r>
        <w:t>全国纪检监察网站</w:t>
      </w:r>
    </w:p>
    <w:p>
      <w:r>
        <w:t>河南省政府网站</w:t>
      </w:r>
    </w:p>
    <w:p>
      <w:r>
        <w:t xml:space="preserve">河南省人民政府 </w:t>
        <w:br/>
        <w:t xml:space="preserve"> 省发展改革委 </w:t>
        <w:br/>
        <w:t xml:space="preserve"> 省教育厅 </w:t>
        <w:br/>
        <w:t xml:space="preserve"> 省科技厅 </w:t>
        <w:br/>
        <w:t xml:space="preserve"> 省工业和信息化厅 </w:t>
        <w:br/>
        <w:t xml:space="preserve"> 省民族宗教委 </w:t>
        <w:br/>
        <w:t xml:space="preserve"> 省公安厅 </w:t>
        <w:br/>
        <w:t xml:space="preserve"> 省民政厅 </w:t>
        <w:br/>
        <w:t xml:space="preserve"> 省司法厅 </w:t>
        <w:br/>
        <w:t xml:space="preserve"> 省财政厅 </w:t>
        <w:br/>
        <w:t xml:space="preserve"> 省人力资源社会保障厅 </w:t>
        <w:br/>
        <w:t xml:space="preserve"> 省自然资源厅 </w:t>
        <w:br/>
        <w:t xml:space="preserve"> 省生态环境厅 </w:t>
        <w:br/>
        <w:t xml:space="preserve"> 省住房城乡建设厅 </w:t>
        <w:br/>
        <w:t xml:space="preserve"> 省交通运输厅 </w:t>
        <w:br/>
        <w:t xml:space="preserve"> 省水利厅 </w:t>
        <w:br/>
        <w:t xml:space="preserve"> 省农业农村厅 </w:t>
        <w:br/>
        <w:t xml:space="preserve"> 省林业局 </w:t>
        <w:br/>
        <w:t xml:space="preserve"> 省商务厅 </w:t>
        <w:br/>
        <w:t xml:space="preserve"> 省文化和旅游厅 </w:t>
        <w:br/>
        <w:t xml:space="preserve"> 省卫生健康委 </w:t>
        <w:br/>
        <w:t xml:space="preserve"> 省退役军人厅 </w:t>
        <w:br/>
        <w:t xml:space="preserve"> 省应急厅 </w:t>
        <w:br/>
        <w:t xml:space="preserve"> 省审计厅 </w:t>
        <w:br/>
        <w:t xml:space="preserve"> 省政府国资委 </w:t>
        <w:br/>
        <w:t xml:space="preserve"> 省市场监管局 </w:t>
        <w:br/>
        <w:t xml:space="preserve"> 省广电局 </w:t>
        <w:br/>
        <w:t xml:space="preserve"> 省体育局 </w:t>
        <w:br/>
        <w:t xml:space="preserve"> 省统计局 </w:t>
        <w:br/>
        <w:t xml:space="preserve"> 省粮食和储备局 </w:t>
        <w:br/>
        <w:t xml:space="preserve"> 省医保局 </w:t>
        <w:br/>
        <w:t xml:space="preserve"> 省事管局 </w:t>
        <w:br/>
        <w:t xml:space="preserve"> 省人防办 </w:t>
        <w:br/>
        <w:t xml:space="preserve"> 省地方金融监管局 </w:t>
        <w:br/>
        <w:t xml:space="preserve"> 省政府研究室 </w:t>
        <w:br/>
        <w:t xml:space="preserve"> 省扶贫办 </w:t>
        <w:br/>
        <w:t xml:space="preserve"> 省信访局 </w:t>
        <w:br/>
        <w:t xml:space="preserve"> 省大数据局 </w:t>
        <w:br/>
        <w:t xml:space="preserve"> 省能源局 </w:t>
        <w:br/>
        <w:t xml:space="preserve"> 省监狱管理局 </w:t>
        <w:br/>
        <w:t xml:space="preserve"> 省文物局</w:t>
      </w:r>
    </w:p>
    <w:p>
      <w:r>
        <w:t>河南省政府网站</w:t>
      </w:r>
    </w:p>
    <w:p>
      <w:r>
        <w:t>省辖市纪委监委网站</w:t>
      </w:r>
    </w:p>
    <w:p>
      <w:r>
        <w:t xml:space="preserve">郑州市 </w:t>
        <w:br/>
        <w:t xml:space="preserve"> 开封市 </w:t>
        <w:br/>
        <w:t xml:space="preserve"> 洛阳市 </w:t>
        <w:br/>
        <w:t xml:space="preserve"> 平顶山市 </w:t>
        <w:br/>
        <w:t xml:space="preserve"> 安阳市 </w:t>
        <w:br/>
        <w:t xml:space="preserve"> 鹤壁市 </w:t>
        <w:br/>
        <w:t xml:space="preserve"> 新乡市 </w:t>
        <w:br/>
        <w:t xml:space="preserve"> 焦作市 </w:t>
        <w:br/>
        <w:t xml:space="preserve"> 濮阳市 </w:t>
        <w:br/>
        <w:t xml:space="preserve"> 许昌市 </w:t>
        <w:br/>
        <w:t xml:space="preserve"> 漯河市 </w:t>
        <w:br/>
        <w:t xml:space="preserve"> 三门峡市 </w:t>
        <w:br/>
        <w:t xml:space="preserve"> 南阳市 </w:t>
        <w:br/>
        <w:t xml:space="preserve"> 商丘市 </w:t>
        <w:br/>
        <w:t xml:space="preserve"> 信阳市 </w:t>
        <w:br/>
        <w:t xml:space="preserve"> 周口市 </w:t>
        <w:br/>
        <w:t xml:space="preserve"> 驻马店市 </w:t>
        <w:br/>
        <w:t xml:space="preserve"> 济源市 </w:t>
        <w:br/>
        <w:t xml:space="preserve"> 航空港区</w:t>
      </w:r>
    </w:p>
    <w:p>
      <w:r>
        <w:t>省辖市纪委监委网站</w:t>
      </w:r>
    </w:p>
    <w:p>
      <w:r>
        <w:t>常用网站</w:t>
      </w:r>
    </w:p>
    <w:p>
      <w:r>
        <w:t xml:space="preserve">中国政府网 </w:t>
        <w:br/>
        <w:t xml:space="preserve"> 人民网 </w:t>
        <w:br/>
        <w:t xml:space="preserve"> 新华网 </w:t>
        <w:br/>
        <w:t xml:space="preserve"> 光明网 </w:t>
        <w:br/>
        <w:t xml:space="preserve"> 央视网 </w:t>
        <w:br/>
        <w:t xml:space="preserve"> 搜狐网 </w:t>
        <w:br/>
        <w:t xml:space="preserve"> 新浪网 </w:t>
        <w:br/>
        <w:t xml:space="preserve"> 凤凰网 </w:t>
        <w:br/>
        <w:t xml:space="preserve"> 大河网 </w:t>
        <w:br/>
        <w:t xml:space="preserve"> 百度 </w:t>
        <w:br/>
        <w:t xml:space="preserve"> 腾讯网 </w:t>
        <w:br/>
        <w:t xml:space="preserve"> 河南省委党校 </w:t>
        <w:br/>
        <w:t xml:space="preserve"> 河南省社会科学院 </w:t>
        <w:br/>
        <w:t xml:space="preserve"> 河南省科学院</w:t>
      </w:r>
    </w:p>
    <w:p>
      <w:r>
        <w:t>常用网站</w:t>
      </w:r>
    </w:p>
    <w:p>
      <w:r>
        <w:t>Copyright 2014-2023 www.hnsjw.gov.cn All Rights Reserved</w:t>
        <w:br/>
        <w:t>版权所有：中共河南省纪律检查委员会　　河南省监察委员会</w:t>
        <w:br/>
        <w:t>浏览人次：　　备案序号：豫ICP备2022015158号-1</w:t>
      </w:r>
    </w:p>
    <w:p>
      <w:r>
        <w:t>Copyright 2014-2023 www.hnsjw.gov.cn All Rights Reserved</w:t>
      </w:r>
    </w:p>
    <w:p>
      <w:r>
        <w:t>版权所有：中共河南省纪律检查委员会　　河南省监察委员会</w:t>
      </w:r>
    </w:p>
    <w:p>
      <w:r>
        <w:t>浏览人次：　　备案序号：豫ICP备2022015158号-1</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